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10830256"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МАОУ "Гимназия №19"</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Руководитель МО учителей биологии и географии</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Поликарпова А.А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23</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заместитель директора</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Багаутдинов З.Ф</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28</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 МАОУ"Гимназия 19"</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А.Л. Талманов</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28 </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августа</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1510282)</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«География»</w:t>
      </w:r>
    </w:p>
    <w:p>
      <w:pPr>
        <w:spacing w:before="0" w:after="0" w:line="408"/>
        <w:ind w:left="120"/>
        <w:jc w:val="center"/>
      </w:pPr>
      <w:r>
        <w:rPr>
          <w:rFonts w:ascii="Times New Roman" w:hAnsi="Times New Roman"/>
          <w:b w:val="false"/>
          <w:i w:val="false"/>
          <w:color w:val="000000"/>
          <w:sz w:val="28"/>
        </w:rPr>
        <w:t xml:space="preserve">для обучающихся 5 </w:t>
      </w:r>
      <w:r>
        <w:rPr>
          <w:rFonts w:ascii="Calibri" w:hAnsi="Calibri"/>
          <w:b w:val="false"/>
          <w:i w:val="false"/>
          <w:color w:val="000000"/>
          <w:sz w:val="28"/>
        </w:rPr>
        <w:t xml:space="preserve">– </w:t>
      </w:r>
      <w:r>
        <w:rPr>
          <w:rFonts w:ascii="Times New Roman" w:hAnsi="Times New Roman"/>
          <w:b w:val="false"/>
          <w:i w:val="false"/>
          <w:color w:val="000000"/>
          <w:sz w:val="28"/>
        </w:rPr>
        <w:t xml:space="preserve">9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bookmarkStart w:name="758c7860-019e-4f63-872b-044256b5f058" w:id="1"/>
      <w:r>
        <w:rPr>
          <w:rFonts w:ascii="Times New Roman" w:hAnsi="Times New Roman"/>
          <w:b/>
          <w:i w:val="false"/>
          <w:color w:val="000000"/>
          <w:sz w:val="28"/>
        </w:rPr>
        <w:t>казань 2023</w:t>
      </w:r>
      <w:bookmarkEnd w:id="1"/>
      <w:r>
        <w:rPr>
          <w:rFonts w:ascii="Times New Roman" w:hAnsi="Times New Roman"/>
          <w:b/>
          <w:i w:val="false"/>
          <w:color w:val="000000"/>
          <w:sz w:val="28"/>
        </w:rPr>
        <w:t>‌ ‌</w:t>
      </w:r>
      <w:r>
        <w:rPr>
          <w:rFonts w:ascii="Times New Roman" w:hAnsi="Times New Roman"/>
          <w:b w:val="false"/>
          <w:i w:val="false"/>
          <w:color w:val="000000"/>
          <w:sz w:val="28"/>
        </w:rPr>
        <w:t>​</w:t>
      </w:r>
    </w:p>
    <w:p>
      <w:pPr>
        <w:spacing w:before="0" w:after="0"/>
        <w:ind w:left="120"/>
        <w:jc w:val="left"/>
      </w:pPr>
    </w:p>
    <w:bookmarkStart w:name="block-10830256" w:id="2"/>
    <w:p>
      <w:pPr>
        <w:sectPr>
          <w:pgSz w:w="11906" w:h="16383" w:orient="portrait"/>
        </w:sectPr>
      </w:pPr>
    </w:p>
    <w:bookmarkEnd w:id="2"/>
    <w:bookmarkEnd w:id="0"/>
    <w:bookmarkStart w:name="block-10830257" w:id="3"/>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pPr>
        <w:spacing w:before="0" w:after="0" w:line="264"/>
        <w:ind w:firstLine="600"/>
        <w:jc w:val="both"/>
      </w:pPr>
      <w:r>
        <w:rPr>
          <w:rFonts w:ascii="Times New Roman" w:hAnsi="Times New Roman"/>
          <w:b w:val="false"/>
          <w:i w:val="false"/>
          <w:color w:val="000000"/>
          <w:sz w:val="28"/>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pPr>
        <w:spacing w:before="0" w:after="0" w:line="264"/>
        <w:ind w:left="120"/>
        <w:jc w:val="both"/>
      </w:pPr>
      <w:r>
        <w:rPr>
          <w:rFonts w:ascii="Times New Roman" w:hAnsi="Times New Roman"/>
          <w:b w:val="false"/>
          <w:i w:val="false"/>
          <w:color w:val="000000"/>
          <w:sz w:val="28"/>
        </w:rPr>
        <w:t>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pPr>
        <w:spacing w:before="0" w:after="0" w:line="264"/>
        <w:ind w:left="120"/>
        <w:jc w:val="both"/>
      </w:pPr>
    </w:p>
    <w:p>
      <w:pPr>
        <w:spacing w:before="0" w:after="0" w:line="264"/>
        <w:ind w:left="120"/>
        <w:jc w:val="both"/>
      </w:pPr>
      <w:r>
        <w:rPr>
          <w:rFonts w:ascii="Times New Roman" w:hAnsi="Times New Roman"/>
          <w:b/>
          <w:i w:val="false"/>
          <w:color w:val="000000"/>
          <w:sz w:val="28"/>
        </w:rPr>
        <w:t>ОБЩАЯ ХАРАКТЕРИСТИКА УЧЕБНОГО ПРЕДМЕТА «ГЕОГРАФИЯ»</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pPr>
        <w:spacing w:before="0" w:after="0" w:line="264"/>
        <w:ind w:firstLine="600"/>
        <w:jc w:val="both"/>
      </w:pPr>
      <w:r>
        <w:rPr>
          <w:rFonts w:ascii="Times New Roman" w:hAnsi="Times New Roman"/>
          <w:b w:val="false"/>
          <w:i w:val="false"/>
          <w:color w:val="000000"/>
          <w:sz w:val="28"/>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pPr>
        <w:spacing w:before="0" w:after="0" w:line="264"/>
        <w:ind w:left="120"/>
        <w:jc w:val="both"/>
      </w:pPr>
    </w:p>
    <w:p>
      <w:pPr>
        <w:spacing w:before="0" w:after="0" w:line="264"/>
        <w:ind w:left="120"/>
        <w:jc w:val="both"/>
      </w:pPr>
      <w:r>
        <w:rPr>
          <w:rFonts w:ascii="Times New Roman" w:hAnsi="Times New Roman"/>
          <w:b/>
          <w:i w:val="false"/>
          <w:color w:val="000000"/>
          <w:sz w:val="28"/>
        </w:rPr>
        <w:t xml:space="preserve">ЦЕЛИ ИЗУЧЕНИЯ </w:t>
      </w:r>
      <w:r>
        <w:rPr>
          <w:rFonts w:ascii="Times New Roman" w:hAnsi="Times New Roman"/>
          <w:b/>
          <w:i w:val="false"/>
          <w:color w:val="333333"/>
          <w:sz w:val="28"/>
        </w:rPr>
        <w:t>УЧЕБНОГО ПРЕДМЕТА</w:t>
      </w:r>
      <w:r>
        <w:rPr>
          <w:rFonts w:ascii="Times New Roman" w:hAnsi="Times New Roman"/>
          <w:b/>
          <w:i w:val="false"/>
          <w:color w:val="000000"/>
          <w:sz w:val="28"/>
        </w:rPr>
        <w:t xml:space="preserve"> «ГЕОГРАФИЯ»</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Изучение географии в общем образовании направлено на достижение следующих целей:</w:t>
      </w:r>
    </w:p>
    <w:p>
      <w:pPr>
        <w:spacing w:before="0" w:after="0" w:line="264"/>
        <w:ind w:firstLine="600"/>
        <w:jc w:val="both"/>
      </w:pPr>
      <w:r>
        <w:rPr>
          <w:rFonts w:ascii="Times New Roman" w:hAnsi="Times New Roman"/>
          <w:b w:val="false"/>
          <w:i w:val="false"/>
          <w:color w:val="000000"/>
          <w:sz w:val="28"/>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pPr>
        <w:spacing w:before="0" w:after="0" w:line="264"/>
        <w:ind w:firstLine="600"/>
        <w:jc w:val="both"/>
      </w:pPr>
      <w:r>
        <w:rPr>
          <w:rFonts w:ascii="Times New Roman" w:hAnsi="Times New Roman"/>
          <w:b w:val="false"/>
          <w:i w:val="false"/>
          <w:color w:val="000000"/>
          <w:sz w:val="28"/>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pPr>
        <w:spacing w:before="0" w:after="0" w:line="264"/>
        <w:ind w:firstLine="600"/>
        <w:jc w:val="both"/>
      </w:pPr>
      <w:r>
        <w:rPr>
          <w:rFonts w:ascii="Times New Roman" w:hAnsi="Times New Roman"/>
          <w:b w:val="false"/>
          <w:i w:val="false"/>
          <w:color w:val="000000"/>
          <w:sz w:val="28"/>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pPr>
        <w:spacing w:before="0" w:after="0" w:line="264"/>
        <w:ind w:firstLine="600"/>
        <w:jc w:val="both"/>
      </w:pPr>
      <w:r>
        <w:rPr>
          <w:rFonts w:ascii="Times New Roman" w:hAnsi="Times New Roman"/>
          <w:b w:val="false"/>
          <w:i w:val="false"/>
          <w:color w:val="000000"/>
          <w:sz w:val="28"/>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pPr>
        <w:spacing w:before="0" w:after="0" w:line="264"/>
        <w:ind w:firstLine="600"/>
        <w:jc w:val="both"/>
      </w:pPr>
      <w:r>
        <w:rPr>
          <w:rFonts w:ascii="Times New Roman" w:hAnsi="Times New Roman"/>
          <w:b w:val="false"/>
          <w:i w:val="false"/>
          <w:color w:val="000000"/>
          <w:sz w:val="28"/>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pPr>
        <w:spacing w:before="0" w:after="0" w:line="264"/>
        <w:ind w:firstLine="600"/>
        <w:jc w:val="both"/>
      </w:pPr>
      <w:r>
        <w:rPr>
          <w:rFonts w:ascii="Times New Roman" w:hAnsi="Times New Roman"/>
          <w:b w:val="false"/>
          <w:i w:val="false"/>
          <w:color w:val="000000"/>
          <w:sz w:val="28"/>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pPr>
        <w:spacing w:before="0" w:after="0" w:line="264"/>
        <w:ind w:left="120"/>
        <w:jc w:val="both"/>
      </w:pPr>
    </w:p>
    <w:p>
      <w:pPr>
        <w:spacing w:before="0" w:after="0" w:line="264"/>
        <w:ind w:left="120"/>
        <w:jc w:val="both"/>
      </w:pPr>
      <w:r>
        <w:rPr>
          <w:rFonts w:ascii="Times New Roman" w:hAnsi="Times New Roman"/>
          <w:b/>
          <w:i w:val="false"/>
          <w:color w:val="000000"/>
          <w:sz w:val="28"/>
        </w:rPr>
        <w:t>МЕСТО УЧЕБНОГО ПРЕДМЕТА «ГЕОГРАФИЯ» В УЧЕБНОМ ПЛАНЕ</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pPr>
        <w:spacing w:before="0" w:after="0" w:line="264"/>
        <w:ind w:firstLine="600"/>
        <w:jc w:val="both"/>
      </w:pPr>
      <w:r>
        <w:rPr>
          <w:rFonts w:ascii="Times New Roman" w:hAnsi="Times New Roman"/>
          <w:b w:val="false"/>
          <w:i w:val="false"/>
          <w:color w:val="000000"/>
          <w:sz w:val="28"/>
        </w:rPr>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pPr>
        <w:spacing w:before="0" w:after="0" w:line="264"/>
        <w:ind w:left="120"/>
        <w:jc w:val="both"/>
      </w:pPr>
      <w:r>
        <w:rPr>
          <w:rFonts w:ascii="Times New Roman" w:hAnsi="Times New Roman"/>
          <w:b w:val="false"/>
          <w:i w:val="false"/>
          <w:color w:val="000000"/>
          <w:sz w:val="28"/>
        </w:rPr>
        <w:t>Учебным планом на изучение географии отводится 272 часа: по одному часу в неделю в 5 и 6 классах и по 2 часа в 7, 8 и 9 классах.</w:t>
      </w:r>
    </w:p>
    <w:bookmarkStart w:name="block-10830257" w:id="4"/>
    <w:p>
      <w:pPr>
        <w:sectPr>
          <w:pgSz w:w="11906" w:h="16383" w:orient="portrait"/>
        </w:sectPr>
      </w:pPr>
    </w:p>
    <w:bookmarkEnd w:id="4"/>
    <w:bookmarkEnd w:id="3"/>
    <w:bookmarkStart w:name="block-10830258" w:id="5"/>
    <w:p>
      <w:pPr>
        <w:spacing w:before="0" w:after="0" w:line="264"/>
        <w:ind w:left="120"/>
        <w:jc w:val="both"/>
      </w:pPr>
      <w:r>
        <w:rPr>
          <w:rFonts w:ascii="Times New Roman" w:hAnsi="Times New Roman"/>
          <w:b/>
          <w:i w:val="false"/>
          <w:color w:val="000000"/>
          <w:sz w:val="28"/>
        </w:rPr>
        <w:t>СОДЕРЖАНИЕ УЧЕБНОГО ПРЕДМЕТА</w:t>
      </w:r>
    </w:p>
    <w:p>
      <w:pPr>
        <w:spacing w:before="0" w:after="0" w:line="264"/>
        <w:ind w:left="120"/>
        <w:jc w:val="both"/>
      </w:pPr>
    </w:p>
    <w:p>
      <w:pPr>
        <w:spacing w:before="0" w:after="0" w:line="264"/>
        <w:ind w:left="120"/>
        <w:jc w:val="both"/>
      </w:pPr>
      <w:r>
        <w:rPr>
          <w:rFonts w:ascii="Times New Roman" w:hAnsi="Times New Roman"/>
          <w:b/>
          <w:i w:val="false"/>
          <w:color w:val="000000"/>
          <w:sz w:val="28"/>
        </w:rPr>
        <w:t>5 КЛАСС</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1. Географическое изучение Земли</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Введение</w:t>
      </w:r>
      <w:r>
        <w:rPr>
          <w:rFonts w:ascii="Times New Roman" w:hAnsi="Times New Roman"/>
          <w:b w:val="false"/>
          <w:i w:val="false"/>
          <w:color w:val="000000"/>
          <w:sz w:val="28"/>
        </w:rPr>
        <w:t>. География — наука о планете Земля</w:t>
      </w:r>
    </w:p>
    <w:p>
      <w:pPr>
        <w:spacing w:before="0" w:after="0" w:line="264"/>
        <w:ind w:firstLine="600"/>
        <w:jc w:val="both"/>
      </w:pPr>
      <w:r>
        <w:rPr>
          <w:rFonts w:ascii="Times New Roman" w:hAnsi="Times New Roman"/>
          <w:b w:val="false"/>
          <w:i w:val="false"/>
          <w:color w:val="000000"/>
          <w:sz w:val="28"/>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Организация фенологических наблюдений в природе: планирование, участие в групповой работе, форма систематизации данных.</w:t>
      </w:r>
    </w:p>
    <w:p>
      <w:pPr>
        <w:spacing w:before="0" w:after="0" w:line="264"/>
        <w:ind w:firstLine="600"/>
        <w:jc w:val="both"/>
      </w:pPr>
      <w:r>
        <w:rPr>
          <w:rFonts w:ascii="Times New Roman" w:hAnsi="Times New Roman"/>
          <w:b/>
          <w:i w:val="false"/>
          <w:color w:val="000000"/>
          <w:sz w:val="28"/>
        </w:rPr>
        <w:t xml:space="preserve">Тема 1. История географических открытий </w:t>
      </w:r>
    </w:p>
    <w:p>
      <w:pPr>
        <w:spacing w:before="0" w:after="0" w:line="264"/>
        <w:ind w:firstLine="600"/>
        <w:jc w:val="both"/>
      </w:pPr>
      <w:r>
        <w:rPr>
          <w:rFonts w:ascii="Times New Roman" w:hAnsi="Times New Roman"/>
          <w:b w:val="false"/>
          <w:i w:val="false"/>
          <w:color w:val="000000"/>
          <w:sz w:val="28"/>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pPr>
        <w:spacing w:before="0" w:after="0" w:line="264"/>
        <w:ind w:firstLine="600"/>
        <w:jc w:val="both"/>
      </w:pPr>
      <w:r>
        <w:rPr>
          <w:rFonts w:ascii="Times New Roman" w:hAnsi="Times New Roman"/>
          <w:b w:val="false"/>
          <w:i w:val="false"/>
          <w:color w:val="000000"/>
          <w:sz w:val="28"/>
        </w:rPr>
        <w:t>География в эпоху Средневековья: путешествия и открытия викингов, древних арабов, русских землепроходцев. Путешествия М. Поло и А. Никитина.</w:t>
      </w:r>
    </w:p>
    <w:p>
      <w:pPr>
        <w:spacing w:before="0" w:after="0" w:line="264"/>
        <w:ind w:firstLine="600"/>
        <w:jc w:val="both"/>
      </w:pPr>
      <w:r>
        <w:rPr>
          <w:rFonts w:ascii="Times New Roman" w:hAnsi="Times New Roman"/>
          <w:b w:val="false"/>
          <w:i w:val="false"/>
          <w:color w:val="000000"/>
          <w:sz w:val="28"/>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pPr>
        <w:spacing w:before="0" w:after="0" w:line="264"/>
        <w:ind w:firstLine="600"/>
        <w:jc w:val="both"/>
      </w:pPr>
      <w:r>
        <w:rPr>
          <w:rFonts w:ascii="Times New Roman" w:hAnsi="Times New Roman"/>
          <w:b w:val="false"/>
          <w:i w:val="false"/>
          <w:color w:val="000000"/>
          <w:sz w:val="28"/>
        </w:rPr>
        <w:t>Географические открытия XVII—XIX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pPr>
        <w:spacing w:before="0" w:after="0" w:line="264"/>
        <w:ind w:firstLine="600"/>
        <w:jc w:val="both"/>
      </w:pPr>
      <w:r>
        <w:rPr>
          <w:rFonts w:ascii="Times New Roman" w:hAnsi="Times New Roman"/>
          <w:b w:val="false"/>
          <w:i w:val="false"/>
          <w:color w:val="000000"/>
          <w:sz w:val="28"/>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Обозначение на контурной карте географических объектов, открытых в разные периоды.</w:t>
      </w:r>
    </w:p>
    <w:p>
      <w:pPr>
        <w:spacing w:before="0" w:after="0" w:line="264"/>
        <w:ind w:firstLine="600"/>
        <w:jc w:val="both"/>
      </w:pPr>
      <w:r>
        <w:rPr>
          <w:rFonts w:ascii="Times New Roman" w:hAnsi="Times New Roman"/>
          <w:b w:val="false"/>
          <w:i w:val="false"/>
          <w:color w:val="000000"/>
          <w:sz w:val="28"/>
        </w:rPr>
        <w:t>2. Сравнение карт Эратосфена, Птолемея и современных карт по предложенным учителем вопросам.</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2. Изображения земной поверхности</w:t>
      </w:r>
    </w:p>
    <w:p>
      <w:pPr>
        <w:spacing w:before="0" w:after="0" w:line="264"/>
        <w:ind w:firstLine="600"/>
        <w:jc w:val="both"/>
      </w:pPr>
      <w:r>
        <w:rPr>
          <w:rFonts w:ascii="Times New Roman" w:hAnsi="Times New Roman"/>
          <w:b/>
          <w:i w:val="false"/>
          <w:color w:val="000000"/>
          <w:sz w:val="28"/>
        </w:rPr>
        <w:t>Тема 1. Планы местности</w:t>
      </w:r>
    </w:p>
    <w:p>
      <w:pPr>
        <w:spacing w:before="0" w:after="0" w:line="264"/>
        <w:ind w:firstLine="600"/>
        <w:jc w:val="both"/>
      </w:pPr>
      <w:r>
        <w:rPr>
          <w:rFonts w:ascii="Times New Roman" w:hAnsi="Times New Roman"/>
          <w:b w:val="false"/>
          <w:i w:val="false"/>
          <w:color w:val="000000"/>
          <w:sz w:val="28"/>
        </w:rPr>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Определение направлений и расстояний по плану мест­ности.</w:t>
      </w:r>
    </w:p>
    <w:p>
      <w:pPr>
        <w:spacing w:before="0" w:after="0" w:line="264"/>
        <w:ind w:firstLine="600"/>
        <w:jc w:val="both"/>
      </w:pPr>
      <w:r>
        <w:rPr>
          <w:rFonts w:ascii="Times New Roman" w:hAnsi="Times New Roman"/>
          <w:b w:val="false"/>
          <w:i w:val="false"/>
          <w:color w:val="000000"/>
          <w:sz w:val="28"/>
        </w:rPr>
        <w:t>2. Составление описания маршрута по плану местности.</w:t>
      </w:r>
    </w:p>
    <w:p>
      <w:pPr>
        <w:spacing w:before="0" w:after="0" w:line="264"/>
        <w:ind w:firstLine="600"/>
        <w:jc w:val="both"/>
      </w:pPr>
      <w:r>
        <w:rPr>
          <w:rFonts w:ascii="Times New Roman" w:hAnsi="Times New Roman"/>
          <w:b/>
          <w:i w:val="false"/>
          <w:color w:val="000000"/>
          <w:sz w:val="28"/>
        </w:rPr>
        <w:t>Тема 2. Географические карты</w:t>
      </w:r>
    </w:p>
    <w:p>
      <w:pPr>
        <w:spacing w:before="0" w:after="0" w:line="264"/>
        <w:ind w:firstLine="600"/>
        <w:jc w:val="both"/>
      </w:pPr>
      <w:r>
        <w:rPr>
          <w:rFonts w:ascii="Times New Roman" w:hAnsi="Times New Roman"/>
          <w:b w:val="false"/>
          <w:i w:val="false"/>
          <w:color w:val="000000"/>
          <w:sz w:val="28"/>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pPr>
        <w:spacing w:before="0" w:after="0" w:line="264"/>
        <w:ind w:firstLine="600"/>
        <w:jc w:val="both"/>
      </w:pPr>
      <w:r>
        <w:rPr>
          <w:rFonts w:ascii="Times New Roman" w:hAnsi="Times New Roman"/>
          <w:b w:val="false"/>
          <w:i w:val="false"/>
          <w:color w:val="000000"/>
          <w:sz w:val="28"/>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Определение направлений и расстояний по карте полушарий.</w:t>
      </w:r>
    </w:p>
    <w:p>
      <w:pPr>
        <w:spacing w:before="0" w:after="0" w:line="264"/>
        <w:ind w:firstLine="600"/>
        <w:jc w:val="both"/>
      </w:pPr>
      <w:r>
        <w:rPr>
          <w:rFonts w:ascii="Times New Roman" w:hAnsi="Times New Roman"/>
          <w:b w:val="false"/>
          <w:i w:val="false"/>
          <w:color w:val="000000"/>
          <w:sz w:val="28"/>
        </w:rPr>
        <w:t>2. Определение географических координат объектов и определение объектов по их географическим координатам.</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3. Земля — планета Солнечной системы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Земля в Солнечной системе. Гипотезы возникновения Земли. Форма, размеры Земли, их географические следствия.</w:t>
      </w:r>
    </w:p>
    <w:p>
      <w:pPr>
        <w:spacing w:before="0" w:after="0" w:line="264"/>
        <w:ind w:firstLine="600"/>
        <w:jc w:val="both"/>
      </w:pPr>
      <w:r>
        <w:rPr>
          <w:rFonts w:ascii="Times New Roman" w:hAnsi="Times New Roman"/>
          <w:b w:val="false"/>
          <w:i w:val="false"/>
          <w:color w:val="000000"/>
          <w:sz w:val="28"/>
        </w:rPr>
        <w:t>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Земли. Пояса освещённости. Тропики и полярные круги. Вращение Земли вокруг своей оси. Смена дня и ночи на Земле.</w:t>
      </w:r>
    </w:p>
    <w:p>
      <w:pPr>
        <w:spacing w:before="0" w:after="0" w:line="264"/>
        <w:ind w:firstLine="600"/>
        <w:jc w:val="both"/>
      </w:pPr>
      <w:r>
        <w:rPr>
          <w:rFonts w:ascii="Times New Roman" w:hAnsi="Times New Roman"/>
          <w:b w:val="false"/>
          <w:i w:val="false"/>
          <w:color w:val="000000"/>
          <w:sz w:val="28"/>
        </w:rPr>
        <w:t>Влияние Космоса на Землю и жизнь людей.</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4. Оболочки Земли</w:t>
      </w:r>
    </w:p>
    <w:p>
      <w:pPr>
        <w:spacing w:before="0" w:after="0" w:line="264"/>
        <w:ind w:left="120"/>
        <w:jc w:val="both"/>
      </w:pPr>
    </w:p>
    <w:p>
      <w:pPr>
        <w:spacing w:before="0" w:after="0" w:line="264"/>
        <w:ind w:firstLine="600"/>
        <w:jc w:val="both"/>
      </w:pPr>
      <w:r>
        <w:rPr>
          <w:rFonts w:ascii="Times New Roman" w:hAnsi="Times New Roman"/>
          <w:b/>
          <w:i w:val="false"/>
          <w:color w:val="000000"/>
          <w:sz w:val="28"/>
        </w:rPr>
        <w:t xml:space="preserve">Тема 1. Литосфера — каменная оболочка Земли </w:t>
      </w:r>
    </w:p>
    <w:p>
      <w:pPr>
        <w:spacing w:before="0" w:after="0" w:line="264"/>
        <w:ind w:firstLine="600"/>
        <w:jc w:val="both"/>
      </w:pPr>
      <w:r>
        <w:rPr>
          <w:rFonts w:ascii="Times New Roman" w:hAnsi="Times New Roman"/>
          <w:b w:val="false"/>
          <w:i w:val="false"/>
          <w:color w:val="000000"/>
          <w:sz w:val="28"/>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pPr>
        <w:spacing w:before="0" w:after="0" w:line="264"/>
        <w:ind w:firstLine="600"/>
        <w:jc w:val="both"/>
      </w:pPr>
      <w:r>
        <w:rPr>
          <w:rFonts w:ascii="Times New Roman" w:hAnsi="Times New Roman"/>
          <w:b w:val="false"/>
          <w:i w:val="false"/>
          <w:color w:val="000000"/>
          <w:sz w:val="28"/>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pPr>
        <w:spacing w:before="0" w:after="0" w:line="264"/>
        <w:ind w:firstLine="600"/>
        <w:jc w:val="both"/>
      </w:pPr>
      <w:r>
        <w:rPr>
          <w:rFonts w:ascii="Times New Roman" w:hAnsi="Times New Roman"/>
          <w:b w:val="false"/>
          <w:i w:val="false"/>
          <w:color w:val="000000"/>
          <w:sz w:val="28"/>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pPr>
        <w:spacing w:before="0" w:after="0" w:line="264"/>
        <w:ind w:firstLine="600"/>
        <w:jc w:val="both"/>
      </w:pPr>
      <w:r>
        <w:rPr>
          <w:rFonts w:ascii="Times New Roman" w:hAnsi="Times New Roman"/>
          <w:b w:val="false"/>
          <w:i w:val="false"/>
          <w:color w:val="000000"/>
          <w:sz w:val="28"/>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pPr>
        <w:spacing w:before="0" w:after="0" w:line="264"/>
        <w:ind w:firstLine="600"/>
        <w:jc w:val="both"/>
      </w:pPr>
      <w:r>
        <w:rPr>
          <w:rFonts w:ascii="Times New Roman" w:hAnsi="Times New Roman"/>
          <w:b w:val="false"/>
          <w:i w:val="false"/>
          <w:color w:val="000000"/>
          <w:sz w:val="28"/>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Описание горной системы или равнины по физической карте.</w:t>
      </w:r>
    </w:p>
    <w:p>
      <w:pPr>
        <w:spacing w:before="0" w:after="0" w:line="264"/>
        <w:ind w:firstLine="600"/>
        <w:jc w:val="both"/>
      </w:pPr>
      <w:r>
        <w:rPr>
          <w:rFonts w:ascii="Times New Roman" w:hAnsi="Times New Roman"/>
          <w:b/>
          <w:i w:val="false"/>
          <w:color w:val="000000"/>
          <w:sz w:val="28"/>
        </w:rPr>
        <w:t xml:space="preserve">Заключение </w:t>
      </w:r>
    </w:p>
    <w:p>
      <w:pPr>
        <w:spacing w:before="0" w:after="0" w:line="264"/>
        <w:ind w:firstLine="600"/>
        <w:jc w:val="both"/>
      </w:pPr>
      <w:r>
        <w:rPr>
          <w:rFonts w:ascii="Times New Roman" w:hAnsi="Times New Roman"/>
          <w:b w:val="false"/>
          <w:i w:val="false"/>
          <w:color w:val="000000"/>
          <w:sz w:val="28"/>
        </w:rPr>
        <w:t>Практикум «Сезонные изменения в природе своей местности»</w:t>
      </w:r>
    </w:p>
    <w:p>
      <w:pPr>
        <w:spacing w:before="0" w:after="0" w:line="264"/>
        <w:ind w:firstLine="600"/>
        <w:jc w:val="both"/>
      </w:pPr>
      <w:r>
        <w:rPr>
          <w:rFonts w:ascii="Times New Roman" w:hAnsi="Times New Roman"/>
          <w:b w:val="false"/>
          <w:i w:val="false"/>
          <w:color w:val="000000"/>
          <w:sz w:val="28"/>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Анализ результатов фенологических наблюдений и наблюдений за погодой.</w:t>
      </w:r>
    </w:p>
    <w:p>
      <w:pPr>
        <w:spacing w:before="0" w:after="0" w:line="264"/>
        <w:ind w:left="120"/>
        <w:jc w:val="both"/>
      </w:pPr>
    </w:p>
    <w:p>
      <w:pPr>
        <w:spacing w:before="0" w:after="0" w:line="264"/>
        <w:ind w:left="120"/>
        <w:jc w:val="both"/>
      </w:pPr>
    </w:p>
    <w:p>
      <w:pPr>
        <w:spacing w:before="0" w:after="0" w:line="264"/>
        <w:ind w:left="120"/>
        <w:jc w:val="both"/>
      </w:pPr>
      <w:r>
        <w:rPr>
          <w:rFonts w:ascii="Times New Roman" w:hAnsi="Times New Roman"/>
          <w:b/>
          <w:i w:val="false"/>
          <w:color w:val="000000"/>
          <w:sz w:val="28"/>
        </w:rPr>
        <w:t>6 КЛАСС</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1. Оболочки Земли</w:t>
      </w:r>
    </w:p>
    <w:p>
      <w:pPr>
        <w:spacing w:before="0" w:after="0" w:line="264"/>
        <w:ind w:left="120"/>
        <w:jc w:val="both"/>
      </w:pPr>
    </w:p>
    <w:p>
      <w:pPr>
        <w:spacing w:before="0" w:after="0" w:line="264"/>
        <w:ind w:left="120"/>
        <w:jc w:val="both"/>
      </w:pPr>
      <w:r>
        <w:rPr>
          <w:rFonts w:ascii="Times New Roman" w:hAnsi="Times New Roman"/>
          <w:b/>
          <w:i w:val="false"/>
          <w:color w:val="000000"/>
          <w:sz w:val="28"/>
        </w:rPr>
        <w:t xml:space="preserve"> Тема 1. Гидросфера — водная оболочка Земли</w:t>
      </w:r>
    </w:p>
    <w:p>
      <w:pPr>
        <w:spacing w:before="0" w:after="0" w:line="264"/>
        <w:ind w:firstLine="600"/>
        <w:jc w:val="both"/>
      </w:pPr>
      <w:r>
        <w:rPr>
          <w:rFonts w:ascii="Times New Roman" w:hAnsi="Times New Roman"/>
          <w:b w:val="false"/>
          <w:i w:val="false"/>
          <w:color w:val="000000"/>
          <w:sz w:val="28"/>
        </w:rPr>
        <w:t>Гидросфера и методы её изучения. Части гидросферы. Мировой круговорот воды. Значение гидросферы.</w:t>
      </w:r>
    </w:p>
    <w:p>
      <w:pPr>
        <w:spacing w:before="0" w:after="0" w:line="264"/>
        <w:ind w:firstLine="600"/>
        <w:jc w:val="both"/>
      </w:pPr>
      <w:r>
        <w:rPr>
          <w:rFonts w:ascii="Times New Roman" w:hAnsi="Times New Roman"/>
          <w:b w:val="false"/>
          <w:i w:val="false"/>
          <w:color w:val="000000"/>
          <w:sz w:val="28"/>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pPr>
        <w:spacing w:before="0" w:after="0" w:line="264"/>
        <w:ind w:firstLine="600"/>
        <w:jc w:val="both"/>
      </w:pPr>
      <w:r>
        <w:rPr>
          <w:rFonts w:ascii="Times New Roman" w:hAnsi="Times New Roman"/>
          <w:b w:val="false"/>
          <w:i w:val="false"/>
          <w:color w:val="000000"/>
          <w:sz w:val="28"/>
        </w:rPr>
        <w:t>Воды суши. Способы изображения внутренних вод на картах.</w:t>
      </w:r>
    </w:p>
    <w:p>
      <w:pPr>
        <w:spacing w:before="0" w:after="0" w:line="264"/>
        <w:ind w:firstLine="600"/>
        <w:jc w:val="both"/>
      </w:pPr>
      <w:r>
        <w:rPr>
          <w:rFonts w:ascii="Times New Roman" w:hAnsi="Times New Roman"/>
          <w:b w:val="false"/>
          <w:i w:val="false"/>
          <w:color w:val="000000"/>
          <w:sz w:val="28"/>
        </w:rPr>
        <w:t>Реки: горные и равнинные. Речная система, бассейн, водораздел. Пороги и водопады. Питание и режим реки.</w:t>
      </w:r>
    </w:p>
    <w:p>
      <w:pPr>
        <w:spacing w:before="0" w:after="0" w:line="264"/>
        <w:ind w:firstLine="600"/>
        <w:jc w:val="both"/>
      </w:pPr>
      <w:r>
        <w:rPr>
          <w:rFonts w:ascii="Times New Roman" w:hAnsi="Times New Roman"/>
          <w:b w:val="false"/>
          <w:i w:val="false"/>
          <w:color w:val="000000"/>
          <w:sz w:val="28"/>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pPr>
        <w:spacing w:before="0" w:after="0" w:line="264"/>
        <w:ind w:firstLine="600"/>
        <w:jc w:val="both"/>
      </w:pPr>
      <w:r>
        <w:rPr>
          <w:rFonts w:ascii="Times New Roman" w:hAnsi="Times New Roman"/>
          <w:b w:val="false"/>
          <w:i w:val="false"/>
          <w:color w:val="000000"/>
          <w:sz w:val="28"/>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pPr>
        <w:spacing w:before="0" w:after="0" w:line="264"/>
        <w:ind w:firstLine="600"/>
        <w:jc w:val="both"/>
      </w:pPr>
      <w:r>
        <w:rPr>
          <w:rFonts w:ascii="Times New Roman" w:hAnsi="Times New Roman"/>
          <w:b w:val="false"/>
          <w:i w:val="false"/>
          <w:color w:val="000000"/>
          <w:sz w:val="28"/>
        </w:rPr>
        <w:t>Многолетняя мерзлота. Болота, их образование.</w:t>
      </w:r>
    </w:p>
    <w:p>
      <w:pPr>
        <w:spacing w:before="0" w:after="0" w:line="264"/>
        <w:ind w:firstLine="600"/>
        <w:jc w:val="both"/>
      </w:pPr>
      <w:r>
        <w:rPr>
          <w:rFonts w:ascii="Times New Roman" w:hAnsi="Times New Roman"/>
          <w:b w:val="false"/>
          <w:i w:val="false"/>
          <w:color w:val="000000"/>
          <w:sz w:val="28"/>
        </w:rPr>
        <w:t>Стихийные явления в гидросфере, методы наблюдения и защиты.</w:t>
      </w:r>
    </w:p>
    <w:p>
      <w:pPr>
        <w:spacing w:before="0" w:after="0" w:line="264"/>
        <w:ind w:firstLine="600"/>
        <w:jc w:val="both"/>
      </w:pPr>
      <w:r>
        <w:rPr>
          <w:rFonts w:ascii="Times New Roman" w:hAnsi="Times New Roman"/>
          <w:b w:val="false"/>
          <w:i w:val="false"/>
          <w:color w:val="000000"/>
          <w:sz w:val="28"/>
        </w:rPr>
        <w:t>Человек и гидросфера. Использование человеком энергии воды.</w:t>
      </w:r>
    </w:p>
    <w:p>
      <w:pPr>
        <w:spacing w:before="0" w:after="0" w:line="264"/>
        <w:ind w:firstLine="600"/>
        <w:jc w:val="both"/>
      </w:pPr>
      <w:r>
        <w:rPr>
          <w:rFonts w:ascii="Times New Roman" w:hAnsi="Times New Roman"/>
          <w:b w:val="false"/>
          <w:i w:val="false"/>
          <w:color w:val="000000"/>
          <w:sz w:val="28"/>
        </w:rPr>
        <w:t>Использование космических методов в исследовании влияния человека на гидросферу.</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Сравнение двух рек (России и мира) по заданным признакам.</w:t>
      </w:r>
    </w:p>
    <w:p>
      <w:pPr>
        <w:spacing w:before="0" w:after="0" w:line="264"/>
        <w:ind w:firstLine="600"/>
        <w:jc w:val="both"/>
      </w:pPr>
      <w:r>
        <w:rPr>
          <w:rFonts w:ascii="Times New Roman" w:hAnsi="Times New Roman"/>
          <w:b w:val="false"/>
          <w:i w:val="false"/>
          <w:color w:val="000000"/>
          <w:sz w:val="28"/>
        </w:rPr>
        <w:t>2. Характеристика одного из крупнейших озёр России по плану в форме презентации.</w:t>
      </w:r>
    </w:p>
    <w:p>
      <w:pPr>
        <w:spacing w:before="0" w:after="0" w:line="264"/>
        <w:ind w:firstLine="600"/>
        <w:jc w:val="both"/>
      </w:pPr>
      <w:r>
        <w:rPr>
          <w:rFonts w:ascii="Times New Roman" w:hAnsi="Times New Roman"/>
          <w:b w:val="false"/>
          <w:i w:val="false"/>
          <w:color w:val="000000"/>
          <w:sz w:val="28"/>
        </w:rPr>
        <w:t>3. Составление перечня поверхностных водных объектов своего края и их систематизация в форме таблицы.</w:t>
      </w:r>
    </w:p>
    <w:p>
      <w:pPr>
        <w:spacing w:before="0" w:after="0" w:line="264"/>
        <w:ind w:firstLine="600"/>
        <w:jc w:val="both"/>
      </w:pPr>
      <w:r>
        <w:rPr>
          <w:rFonts w:ascii="Times New Roman" w:hAnsi="Times New Roman"/>
          <w:b/>
          <w:i w:val="false"/>
          <w:color w:val="000000"/>
          <w:sz w:val="28"/>
        </w:rPr>
        <w:t>Тема 2. Атмосфера — воздушная оболочка Земли</w:t>
      </w:r>
    </w:p>
    <w:p>
      <w:pPr>
        <w:spacing w:before="0" w:after="0" w:line="264"/>
        <w:ind w:firstLine="600"/>
        <w:jc w:val="both"/>
      </w:pPr>
      <w:r>
        <w:rPr>
          <w:rFonts w:ascii="Times New Roman" w:hAnsi="Times New Roman"/>
          <w:b w:val="false"/>
          <w:i w:val="false"/>
          <w:color w:val="000000"/>
          <w:sz w:val="28"/>
        </w:rPr>
        <w:t>Воздушная оболочка Земли: газовый состав, строение и значение атмосферы.</w:t>
      </w:r>
    </w:p>
    <w:p>
      <w:pPr>
        <w:spacing w:before="0" w:after="0" w:line="264"/>
        <w:ind w:firstLine="600"/>
        <w:jc w:val="both"/>
      </w:pPr>
      <w:r>
        <w:rPr>
          <w:rFonts w:ascii="Times New Roman" w:hAnsi="Times New Roman"/>
          <w:b w:val="false"/>
          <w:i w:val="false"/>
          <w:color w:val="000000"/>
          <w:sz w:val="28"/>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pPr>
        <w:spacing w:before="0" w:after="0" w:line="264"/>
        <w:ind w:firstLine="600"/>
        <w:jc w:val="both"/>
      </w:pPr>
      <w:r>
        <w:rPr>
          <w:rFonts w:ascii="Times New Roman" w:hAnsi="Times New Roman"/>
          <w:b w:val="false"/>
          <w:i w:val="false"/>
          <w:color w:val="000000"/>
          <w:sz w:val="28"/>
        </w:rPr>
        <w:t xml:space="preserve">Атмосферное давление. Ветер и причины его возникновения. Роза ветров. Бризы. Муссоны. </w:t>
      </w:r>
    </w:p>
    <w:p>
      <w:pPr>
        <w:spacing w:before="0" w:after="0" w:line="264"/>
        <w:ind w:firstLine="600"/>
        <w:jc w:val="both"/>
      </w:pPr>
      <w:r>
        <w:rPr>
          <w:rFonts w:ascii="Times New Roman" w:hAnsi="Times New Roman"/>
          <w:b w:val="false"/>
          <w:i w:val="false"/>
          <w:color w:val="000000"/>
          <w:sz w:val="28"/>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pPr>
        <w:spacing w:before="0" w:after="0" w:line="264"/>
        <w:ind w:firstLine="600"/>
        <w:jc w:val="both"/>
      </w:pPr>
      <w:r>
        <w:rPr>
          <w:rFonts w:ascii="Times New Roman" w:hAnsi="Times New Roman"/>
          <w:b w:val="false"/>
          <w:i w:val="false"/>
          <w:color w:val="000000"/>
          <w:sz w:val="28"/>
        </w:rPr>
        <w:t>Погода и её показатели. Причины изменения погоды.</w:t>
      </w:r>
    </w:p>
    <w:p>
      <w:pPr>
        <w:spacing w:before="0" w:after="0" w:line="264"/>
        <w:ind w:firstLine="600"/>
        <w:jc w:val="both"/>
      </w:pPr>
      <w:r>
        <w:rPr>
          <w:rFonts w:ascii="Times New Roman" w:hAnsi="Times New Roman"/>
          <w:b w:val="false"/>
          <w:i w:val="false"/>
          <w:color w:val="000000"/>
          <w:sz w:val="28"/>
        </w:rPr>
        <w:t>Климат и климатообразующие факторы. Зависимость климата от географической широты и высоты местности над уровнем моря.</w:t>
      </w:r>
    </w:p>
    <w:p>
      <w:pPr>
        <w:spacing w:before="0" w:after="0" w:line="264"/>
        <w:ind w:firstLine="600"/>
        <w:jc w:val="both"/>
      </w:pPr>
      <w:r>
        <w:rPr>
          <w:rFonts w:ascii="Times New Roman" w:hAnsi="Times New Roman"/>
          <w:b w:val="false"/>
          <w:i w:val="false"/>
          <w:color w:val="000000"/>
          <w:sz w:val="28"/>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Представление результатов наблюдения за погодой своей местности.</w:t>
      </w:r>
    </w:p>
    <w:p>
      <w:pPr>
        <w:spacing w:before="0" w:after="0" w:line="264"/>
        <w:ind w:firstLine="600"/>
        <w:jc w:val="both"/>
      </w:pPr>
      <w:r>
        <w:rPr>
          <w:rFonts w:ascii="Times New Roman" w:hAnsi="Times New Roman"/>
          <w:b w:val="false"/>
          <w:i w:val="false"/>
          <w:color w:val="000000"/>
          <w:sz w:val="28"/>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pPr>
        <w:spacing w:before="0" w:after="0" w:line="264"/>
        <w:ind w:firstLine="600"/>
        <w:jc w:val="both"/>
      </w:pPr>
      <w:r>
        <w:rPr>
          <w:rFonts w:ascii="Times New Roman" w:hAnsi="Times New Roman"/>
          <w:b/>
          <w:i w:val="false"/>
          <w:color w:val="000000"/>
          <w:sz w:val="28"/>
        </w:rPr>
        <w:t xml:space="preserve">Тема 3. Биосфера — оболочка жизни </w:t>
      </w:r>
    </w:p>
    <w:p>
      <w:pPr>
        <w:spacing w:before="0" w:after="0" w:line="264"/>
        <w:ind w:firstLine="600"/>
        <w:jc w:val="both"/>
      </w:pPr>
      <w:r>
        <w:rPr>
          <w:rFonts w:ascii="Times New Roman" w:hAnsi="Times New Roman"/>
          <w:b w:val="false"/>
          <w:i w:val="false"/>
          <w:color w:val="000000"/>
          <w:sz w:val="28"/>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pPr>
        <w:spacing w:before="0" w:after="0" w:line="264"/>
        <w:ind w:firstLine="600"/>
        <w:jc w:val="both"/>
      </w:pPr>
      <w:r>
        <w:rPr>
          <w:rFonts w:ascii="Times New Roman" w:hAnsi="Times New Roman"/>
          <w:b w:val="false"/>
          <w:i w:val="false"/>
          <w:color w:val="000000"/>
          <w:sz w:val="28"/>
        </w:rPr>
        <w:t>Человек как часть биосферы. Распространение людей на Земле.</w:t>
      </w:r>
    </w:p>
    <w:p>
      <w:pPr>
        <w:spacing w:before="0" w:after="0" w:line="264"/>
        <w:ind w:firstLine="600"/>
        <w:jc w:val="both"/>
      </w:pPr>
      <w:r>
        <w:rPr>
          <w:rFonts w:ascii="Times New Roman" w:hAnsi="Times New Roman"/>
          <w:b w:val="false"/>
          <w:i w:val="false"/>
          <w:color w:val="000000"/>
          <w:sz w:val="28"/>
        </w:rPr>
        <w:t>Исследования и экологические проблемы.</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Характеристика растительности участка местности своего края.</w:t>
      </w:r>
    </w:p>
    <w:p>
      <w:pPr>
        <w:spacing w:before="0" w:after="0" w:line="264"/>
        <w:ind w:firstLine="600"/>
        <w:jc w:val="both"/>
      </w:pPr>
      <w:r>
        <w:rPr>
          <w:rFonts w:ascii="Times New Roman" w:hAnsi="Times New Roman"/>
          <w:b/>
          <w:i w:val="false"/>
          <w:color w:val="000000"/>
          <w:sz w:val="28"/>
        </w:rPr>
        <w:t xml:space="preserve">Заключение </w:t>
      </w:r>
    </w:p>
    <w:p>
      <w:pPr>
        <w:spacing w:before="0" w:after="0" w:line="264"/>
        <w:ind w:firstLine="600"/>
        <w:jc w:val="both"/>
      </w:pPr>
      <w:r>
        <w:rPr>
          <w:rFonts w:ascii="Times New Roman" w:hAnsi="Times New Roman"/>
          <w:b w:val="false"/>
          <w:i w:val="false"/>
          <w:color w:val="000000"/>
          <w:sz w:val="28"/>
        </w:rPr>
        <w:t>Природно-территориальные комплексы</w:t>
      </w:r>
    </w:p>
    <w:p>
      <w:pPr>
        <w:spacing w:before="0" w:after="0" w:line="264"/>
        <w:ind w:firstLine="600"/>
        <w:jc w:val="both"/>
      </w:pPr>
      <w:r>
        <w:rPr>
          <w:rFonts w:ascii="Times New Roman" w:hAnsi="Times New Roman"/>
          <w:b w:val="false"/>
          <w:i w:val="false"/>
          <w:color w:val="000000"/>
          <w:sz w:val="28"/>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pPr>
        <w:spacing w:before="0" w:after="0" w:line="264"/>
        <w:ind w:firstLine="600"/>
        <w:jc w:val="both"/>
      </w:pPr>
      <w:r>
        <w:rPr>
          <w:rFonts w:ascii="Times New Roman" w:hAnsi="Times New Roman"/>
          <w:b w:val="false"/>
          <w:i w:val="false"/>
          <w:color w:val="000000"/>
          <w:sz w:val="28"/>
        </w:rPr>
        <w:t>Природная среда. Охрана природы. Природные особо охраняемые территории. Всемирное наследие ЮНЕСКО.</w:t>
      </w:r>
    </w:p>
    <w:p>
      <w:pPr>
        <w:spacing w:before="0" w:after="0" w:line="264"/>
        <w:ind w:firstLine="600"/>
        <w:jc w:val="both"/>
      </w:pPr>
      <w:r>
        <w:rPr>
          <w:rFonts w:ascii="Times New Roman" w:hAnsi="Times New Roman"/>
          <w:b/>
          <w:i w:val="false"/>
          <w:color w:val="000000"/>
          <w:sz w:val="28"/>
        </w:rPr>
        <w:t>Практическая работа (выполняется на местности)</w:t>
      </w:r>
    </w:p>
    <w:p>
      <w:pPr>
        <w:spacing w:before="0" w:after="0" w:line="264"/>
        <w:ind w:firstLine="600"/>
        <w:jc w:val="both"/>
      </w:pPr>
      <w:r>
        <w:rPr>
          <w:rFonts w:ascii="Times New Roman" w:hAnsi="Times New Roman"/>
          <w:b w:val="false"/>
          <w:i w:val="false"/>
          <w:color w:val="000000"/>
          <w:sz w:val="28"/>
        </w:rPr>
        <w:t>1. Характеристика локального природного комплекса по плану.</w:t>
      </w:r>
    </w:p>
    <w:p>
      <w:pPr>
        <w:spacing w:before="0" w:after="0" w:line="264"/>
        <w:ind w:left="120"/>
        <w:jc w:val="both"/>
      </w:pPr>
    </w:p>
    <w:p>
      <w:pPr>
        <w:spacing w:before="0" w:after="0" w:line="264"/>
        <w:ind w:left="120"/>
        <w:jc w:val="both"/>
      </w:pPr>
      <w:r>
        <w:rPr>
          <w:rFonts w:ascii="Times New Roman" w:hAnsi="Times New Roman"/>
          <w:b/>
          <w:i w:val="false"/>
          <w:color w:val="000000"/>
          <w:sz w:val="28"/>
        </w:rPr>
        <w:t>7 КЛАСС</w:t>
      </w:r>
    </w:p>
    <w:p>
      <w:pPr>
        <w:spacing w:before="0" w:after="0" w:line="264"/>
        <w:ind w:left="120"/>
        <w:jc w:val="both"/>
      </w:pPr>
    </w:p>
    <w:p>
      <w:pPr>
        <w:spacing w:before="0" w:after="0" w:line="264"/>
        <w:ind w:left="120"/>
        <w:jc w:val="both"/>
      </w:pPr>
      <w:r>
        <w:rPr>
          <w:rFonts w:ascii="Times New Roman" w:hAnsi="Times New Roman"/>
          <w:b/>
          <w:i w:val="false"/>
          <w:color w:val="000000"/>
          <w:sz w:val="28"/>
        </w:rPr>
        <w:t xml:space="preserve">Раздел 1. Главные закономерности природы Земли </w:t>
      </w:r>
    </w:p>
    <w:p>
      <w:pPr>
        <w:spacing w:before="0" w:after="0" w:line="264"/>
        <w:ind w:left="120"/>
        <w:jc w:val="both"/>
      </w:pPr>
    </w:p>
    <w:p>
      <w:pPr>
        <w:spacing w:before="0" w:after="0" w:line="264"/>
        <w:ind w:firstLine="600"/>
        <w:jc w:val="both"/>
      </w:pPr>
      <w:r>
        <w:rPr>
          <w:rFonts w:ascii="Times New Roman" w:hAnsi="Times New Roman"/>
          <w:b/>
          <w:i w:val="false"/>
          <w:color w:val="000000"/>
          <w:sz w:val="28"/>
        </w:rPr>
        <w:t xml:space="preserve">Тема 1. Географическая оболочка </w:t>
      </w:r>
    </w:p>
    <w:p>
      <w:pPr>
        <w:spacing w:before="0" w:after="0" w:line="264"/>
        <w:ind w:firstLine="600"/>
        <w:jc w:val="both"/>
      </w:pPr>
      <w:r>
        <w:rPr>
          <w:rFonts w:ascii="Times New Roman" w:hAnsi="Times New Roman"/>
          <w:b w:val="false"/>
          <w:i w:val="false"/>
          <w:color w:val="000000"/>
          <w:sz w:val="28"/>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Выявление проявления широтной зональности по картам природных зон.</w:t>
      </w:r>
    </w:p>
    <w:p>
      <w:pPr>
        <w:spacing w:before="0" w:after="0" w:line="264"/>
        <w:ind w:firstLine="600"/>
        <w:jc w:val="both"/>
      </w:pPr>
      <w:r>
        <w:rPr>
          <w:rFonts w:ascii="Times New Roman" w:hAnsi="Times New Roman"/>
          <w:b/>
          <w:i w:val="false"/>
          <w:color w:val="000000"/>
          <w:sz w:val="28"/>
        </w:rPr>
        <w:t xml:space="preserve">Тема 2. Литосфера и рельеф Земли </w:t>
      </w:r>
    </w:p>
    <w:p>
      <w:pPr>
        <w:spacing w:before="0" w:after="0" w:line="264"/>
        <w:ind w:firstLine="600"/>
        <w:jc w:val="both"/>
      </w:pPr>
      <w:r>
        <w:rPr>
          <w:rFonts w:ascii="Times New Roman" w:hAnsi="Times New Roman"/>
          <w:b w:val="false"/>
          <w:i w:val="false"/>
          <w:color w:val="000000"/>
          <w:sz w:val="28"/>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Анализ физической карты и карты строения земной коры с целью выявления закономерностей распространения крупных форм рельефа.</w:t>
      </w:r>
    </w:p>
    <w:p>
      <w:pPr>
        <w:spacing w:before="0" w:after="0" w:line="264"/>
        <w:ind w:firstLine="600"/>
        <w:jc w:val="both"/>
      </w:pPr>
      <w:r>
        <w:rPr>
          <w:rFonts w:ascii="Times New Roman" w:hAnsi="Times New Roman"/>
          <w:b w:val="false"/>
          <w:i w:val="false"/>
          <w:color w:val="000000"/>
          <w:sz w:val="28"/>
        </w:rPr>
        <w:t>2. Объяснение вулканических или сейсмических событий, о которых говорится в тексте.</w:t>
      </w:r>
    </w:p>
    <w:p>
      <w:pPr>
        <w:spacing w:before="0" w:after="0" w:line="264"/>
        <w:ind w:firstLine="600"/>
        <w:jc w:val="both"/>
      </w:pPr>
      <w:r>
        <w:rPr>
          <w:rFonts w:ascii="Times New Roman" w:hAnsi="Times New Roman"/>
          <w:b/>
          <w:i w:val="false"/>
          <w:color w:val="000000"/>
          <w:sz w:val="28"/>
        </w:rPr>
        <w:t xml:space="preserve">Тема 3. Атмосфера и климаты Земли </w:t>
      </w:r>
    </w:p>
    <w:p>
      <w:pPr>
        <w:spacing w:before="0" w:after="0" w:line="264"/>
        <w:ind w:firstLine="600"/>
        <w:jc w:val="both"/>
      </w:pPr>
      <w:r>
        <w:rPr>
          <w:rFonts w:ascii="Times New Roman" w:hAnsi="Times New Roman"/>
          <w:b w:val="false"/>
          <w:i w:val="false"/>
          <w:color w:val="000000"/>
          <w:sz w:val="28"/>
        </w:rPr>
        <w:t>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Описание климата территории по климатической карте и климатограмме.</w:t>
      </w:r>
    </w:p>
    <w:p>
      <w:pPr>
        <w:spacing w:before="0" w:after="0" w:line="264"/>
        <w:ind w:firstLine="600"/>
        <w:jc w:val="both"/>
      </w:pPr>
      <w:r>
        <w:rPr>
          <w:rFonts w:ascii="Times New Roman" w:hAnsi="Times New Roman"/>
          <w:b/>
          <w:i w:val="false"/>
          <w:color w:val="000000"/>
          <w:sz w:val="28"/>
        </w:rPr>
        <w:t xml:space="preserve">Тема 4. Мировой океан — основная часть гидросферы </w:t>
      </w:r>
    </w:p>
    <w:p>
      <w:pPr>
        <w:spacing w:before="0" w:after="0" w:line="264"/>
        <w:ind w:firstLine="600"/>
        <w:jc w:val="both"/>
      </w:pPr>
      <w:r>
        <w:rPr>
          <w:rFonts w:ascii="Times New Roman" w:hAnsi="Times New Roman"/>
          <w:b w:val="false"/>
          <w:i w:val="false"/>
          <w:color w:val="000000"/>
          <w:sz w:val="28"/>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pPr>
        <w:spacing w:before="0" w:after="0" w:line="264"/>
        <w:ind w:firstLine="600"/>
        <w:jc w:val="both"/>
      </w:pPr>
      <w:r>
        <w:rPr>
          <w:rFonts w:ascii="Times New Roman" w:hAnsi="Times New Roman"/>
          <w:b w:val="false"/>
          <w:i w:val="false"/>
          <w:color w:val="000000"/>
          <w:sz w:val="28"/>
        </w:rPr>
        <w:t>2. Сравнение двух океанов по плану с использованием нескольких источников географической информации.</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2. Человечество на Земле</w:t>
      </w:r>
    </w:p>
    <w:p>
      <w:pPr>
        <w:spacing w:before="0" w:after="0" w:line="264"/>
        <w:ind w:firstLine="600"/>
        <w:jc w:val="both"/>
      </w:pPr>
      <w:r>
        <w:rPr>
          <w:rFonts w:ascii="Times New Roman" w:hAnsi="Times New Roman"/>
          <w:b/>
          <w:i w:val="false"/>
          <w:color w:val="000000"/>
          <w:sz w:val="28"/>
        </w:rPr>
        <w:t xml:space="preserve">Тема 1. Численность населения </w:t>
      </w:r>
    </w:p>
    <w:p>
      <w:pPr>
        <w:spacing w:before="0" w:after="0" w:line="264"/>
        <w:ind w:firstLine="600"/>
        <w:jc w:val="both"/>
      </w:pPr>
      <w:r>
        <w:rPr>
          <w:rFonts w:ascii="Times New Roman" w:hAnsi="Times New Roman"/>
          <w:b w:val="false"/>
          <w:i w:val="false"/>
          <w:color w:val="000000"/>
          <w:sz w:val="28"/>
        </w:rPr>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Определение, сравнение темпов изменения численности населения отдельных регионов мира по статистическим материалам.</w:t>
      </w:r>
    </w:p>
    <w:p>
      <w:pPr>
        <w:spacing w:before="0" w:after="0" w:line="264"/>
        <w:ind w:firstLine="600"/>
        <w:jc w:val="both"/>
      </w:pPr>
      <w:r>
        <w:rPr>
          <w:rFonts w:ascii="Times New Roman" w:hAnsi="Times New Roman"/>
          <w:b w:val="false"/>
          <w:i w:val="false"/>
          <w:color w:val="000000"/>
          <w:sz w:val="28"/>
        </w:rPr>
        <w:t>2. Определение и сравнение различий в численности, плотности населения отдельных стран по разным источникам.</w:t>
      </w:r>
    </w:p>
    <w:p>
      <w:pPr>
        <w:spacing w:before="0" w:after="0" w:line="264"/>
        <w:ind w:firstLine="600"/>
        <w:jc w:val="both"/>
      </w:pPr>
      <w:r>
        <w:rPr>
          <w:rFonts w:ascii="Times New Roman" w:hAnsi="Times New Roman"/>
          <w:b/>
          <w:i w:val="false"/>
          <w:color w:val="000000"/>
          <w:sz w:val="28"/>
        </w:rPr>
        <w:t>Тема 2. Страны и народы мира</w:t>
      </w:r>
    </w:p>
    <w:p>
      <w:pPr>
        <w:spacing w:before="0" w:after="0" w:line="264"/>
        <w:ind w:firstLine="600"/>
        <w:jc w:val="both"/>
      </w:pPr>
      <w:r>
        <w:rPr>
          <w:rFonts w:ascii="Times New Roman" w:hAnsi="Times New Roman"/>
          <w:b w:val="false"/>
          <w:i w:val="false"/>
          <w:color w:val="000000"/>
          <w:sz w:val="28"/>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Сравнение занятий населения двух стран по комплексным картам.</w:t>
      </w:r>
    </w:p>
    <w:p>
      <w:pPr>
        <w:spacing w:before="0" w:after="0" w:line="264"/>
        <w:ind w:left="120"/>
        <w:jc w:val="both"/>
      </w:pPr>
    </w:p>
    <w:p>
      <w:pPr>
        <w:spacing w:before="0" w:after="0" w:line="264"/>
        <w:ind w:left="120"/>
        <w:jc w:val="both"/>
      </w:pPr>
      <w:r>
        <w:rPr>
          <w:rFonts w:ascii="Times New Roman" w:hAnsi="Times New Roman"/>
          <w:b/>
          <w:i w:val="false"/>
          <w:color w:val="000000"/>
          <w:sz w:val="28"/>
        </w:rPr>
        <w:t xml:space="preserve">Раздел 3. Материки и страны </w:t>
      </w:r>
    </w:p>
    <w:p>
      <w:pPr>
        <w:spacing w:before="0" w:after="0" w:line="264"/>
        <w:ind w:firstLine="600"/>
        <w:jc w:val="both"/>
      </w:pPr>
      <w:r>
        <w:rPr>
          <w:rFonts w:ascii="Times New Roman" w:hAnsi="Times New Roman"/>
          <w:b/>
          <w:i w:val="false"/>
          <w:color w:val="000000"/>
          <w:sz w:val="28"/>
        </w:rPr>
        <w:t xml:space="preserve">Тема 1. Южные материки </w:t>
      </w:r>
    </w:p>
    <w:p>
      <w:pPr>
        <w:spacing w:before="0" w:after="0" w:line="264"/>
        <w:ind w:firstLine="600"/>
        <w:jc w:val="both"/>
      </w:pPr>
      <w:r>
        <w:rPr>
          <w:rFonts w:ascii="Times New Roman" w:hAnsi="Times New Roman"/>
          <w:b w:val="false"/>
          <w:i w:val="false"/>
          <w:color w:val="000000"/>
          <w:sz w:val="28"/>
        </w:rPr>
        <w:t>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XX—XXI вв. Современные исследования в Антарктиде. Роль России в открытиях и исследованиях ледового континента.</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Сравнение географического положения двух (любых) южных материков.</w:t>
      </w:r>
    </w:p>
    <w:p>
      <w:pPr>
        <w:spacing w:before="0" w:after="0" w:line="264"/>
        <w:ind w:firstLine="600"/>
        <w:jc w:val="both"/>
      </w:pPr>
      <w:r>
        <w:rPr>
          <w:rFonts w:ascii="Times New Roman" w:hAnsi="Times New Roman"/>
          <w:b w:val="false"/>
          <w:i w:val="false"/>
          <w:color w:val="000000"/>
          <w:sz w:val="28"/>
        </w:rPr>
        <w:t>2. Объяснение годового хода температур и режима выпадения атмосферных осадков в экваториальном климатическом поясе</w:t>
      </w:r>
    </w:p>
    <w:p>
      <w:pPr>
        <w:spacing w:before="0" w:after="0" w:line="264"/>
        <w:ind w:firstLine="600"/>
        <w:jc w:val="both"/>
      </w:pPr>
      <w:r>
        <w:rPr>
          <w:rFonts w:ascii="Times New Roman" w:hAnsi="Times New Roman"/>
          <w:b w:val="false"/>
          <w:i w:val="false"/>
          <w:color w:val="000000"/>
          <w:sz w:val="28"/>
        </w:rPr>
        <w:t>3. Сравнение особенностей климата Африки, Южной Америки и Австралии по плану.</w:t>
      </w:r>
    </w:p>
    <w:p>
      <w:pPr>
        <w:spacing w:before="0" w:after="0" w:line="264"/>
        <w:ind w:firstLine="600"/>
        <w:jc w:val="both"/>
      </w:pPr>
      <w:r>
        <w:rPr>
          <w:rFonts w:ascii="Times New Roman" w:hAnsi="Times New Roman"/>
          <w:b w:val="false"/>
          <w:i w:val="false"/>
          <w:color w:val="000000"/>
          <w:sz w:val="28"/>
        </w:rPr>
        <w:t>4. Описание Австралии или одной из стран Африки или Южной Америки по географическим картам.</w:t>
      </w:r>
    </w:p>
    <w:p>
      <w:pPr>
        <w:spacing w:before="0" w:after="0" w:line="264"/>
        <w:ind w:firstLine="600"/>
        <w:jc w:val="both"/>
      </w:pPr>
      <w:r>
        <w:rPr>
          <w:rFonts w:ascii="Times New Roman" w:hAnsi="Times New Roman"/>
          <w:b w:val="false"/>
          <w:i w:val="false"/>
          <w:color w:val="000000"/>
          <w:sz w:val="28"/>
        </w:rPr>
        <w:t>5. Объяснение особенностей размещения населения Австралии или одной из стран Африки или Южной Америки.</w:t>
      </w:r>
    </w:p>
    <w:p>
      <w:pPr>
        <w:spacing w:before="0" w:after="0" w:line="264"/>
        <w:ind w:firstLine="600"/>
        <w:jc w:val="both"/>
      </w:pPr>
      <w:r>
        <w:rPr>
          <w:rFonts w:ascii="Times New Roman" w:hAnsi="Times New Roman"/>
          <w:b/>
          <w:i w:val="false"/>
          <w:color w:val="000000"/>
          <w:sz w:val="28"/>
        </w:rPr>
        <w:t>Тема 2. Северные материки</w:t>
      </w:r>
    </w:p>
    <w:p>
      <w:pPr>
        <w:spacing w:before="0" w:after="0" w:line="264"/>
        <w:ind w:firstLine="600"/>
        <w:jc w:val="both"/>
      </w:pPr>
      <w:r>
        <w:rPr>
          <w:rFonts w:ascii="Times New Roman" w:hAnsi="Times New Roman"/>
          <w:b w:val="false"/>
          <w:i w:val="false"/>
          <w:color w:val="000000"/>
          <w:sz w:val="28"/>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Объяснение распространения зон современного вулканизма и землетрясений на территории Северной Америки и Евразии.</w:t>
      </w:r>
    </w:p>
    <w:p>
      <w:pPr>
        <w:spacing w:before="0" w:after="0" w:line="264"/>
        <w:ind w:firstLine="600"/>
        <w:jc w:val="both"/>
      </w:pPr>
      <w:r>
        <w:rPr>
          <w:rFonts w:ascii="Times New Roman" w:hAnsi="Times New Roman"/>
          <w:b w:val="false"/>
          <w:i w:val="false"/>
          <w:color w:val="000000"/>
          <w:sz w:val="28"/>
        </w:rPr>
        <w:t>2. Объяснение климатических различий территорий, находящихся на одной географической широте, на примере умеренного климатического пляса.</w:t>
      </w:r>
    </w:p>
    <w:p>
      <w:pPr>
        <w:spacing w:before="0" w:after="0" w:line="264"/>
        <w:ind w:firstLine="600"/>
        <w:jc w:val="both"/>
      </w:pPr>
      <w:r>
        <w:rPr>
          <w:rFonts w:ascii="Times New Roman" w:hAnsi="Times New Roman"/>
          <w:b w:val="false"/>
          <w:i w:val="false"/>
          <w:color w:val="000000"/>
          <w:sz w:val="28"/>
        </w:rPr>
        <w:t>3. Представление в виде таблицы информации о компонентах природы одной из природных зон на основе анализа нескольких источников информации.</w:t>
      </w:r>
    </w:p>
    <w:p>
      <w:pPr>
        <w:spacing w:before="0" w:after="0" w:line="264"/>
        <w:ind w:firstLine="600"/>
        <w:jc w:val="both"/>
      </w:pPr>
      <w:r>
        <w:rPr>
          <w:rFonts w:ascii="Times New Roman" w:hAnsi="Times New Roman"/>
          <w:b w:val="false"/>
          <w:i w:val="false"/>
          <w:color w:val="000000"/>
          <w:sz w:val="28"/>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pPr>
        <w:spacing w:before="0" w:after="0" w:line="264"/>
        <w:ind w:firstLine="600"/>
        <w:jc w:val="both"/>
      </w:pPr>
      <w:r>
        <w:rPr>
          <w:rFonts w:ascii="Times New Roman" w:hAnsi="Times New Roman"/>
          <w:b/>
          <w:i w:val="false"/>
          <w:color w:val="000000"/>
          <w:sz w:val="28"/>
        </w:rPr>
        <w:t xml:space="preserve">Тема 3. Взаимодействие природы и общества </w:t>
      </w:r>
    </w:p>
    <w:p>
      <w:pPr>
        <w:spacing w:before="0" w:after="0" w:line="264"/>
        <w:ind w:firstLine="600"/>
        <w:jc w:val="both"/>
      </w:pPr>
      <w:r>
        <w:rPr>
          <w:rFonts w:ascii="Times New Roman" w:hAnsi="Times New Roman"/>
          <w:b w:val="false"/>
          <w:i w:val="false"/>
          <w:color w:val="000000"/>
          <w:sz w:val="28"/>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pPr>
        <w:spacing w:before="0" w:after="0" w:line="264"/>
        <w:ind w:firstLine="600"/>
        <w:jc w:val="both"/>
      </w:pPr>
      <w:r>
        <w:rPr>
          <w:rFonts w:ascii="Times New Roman" w:hAnsi="Times New Roman"/>
          <w:b w:val="false"/>
          <w:i w:val="false"/>
          <w:color w:val="000000"/>
          <w:sz w:val="28"/>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Характеристика изменений компонентов природы на территории одной из стран мира в результате деятельности человека.</w:t>
      </w:r>
    </w:p>
    <w:p>
      <w:pPr>
        <w:spacing w:before="0" w:after="0" w:line="264"/>
        <w:ind w:left="120"/>
        <w:jc w:val="both"/>
      </w:pPr>
    </w:p>
    <w:p>
      <w:pPr>
        <w:spacing w:before="0" w:after="0" w:line="264"/>
        <w:ind w:left="120"/>
        <w:jc w:val="both"/>
      </w:pPr>
      <w:r>
        <w:rPr>
          <w:rFonts w:ascii="Times New Roman" w:hAnsi="Times New Roman"/>
          <w:b/>
          <w:i w:val="false"/>
          <w:color w:val="000000"/>
          <w:sz w:val="28"/>
        </w:rPr>
        <w:t>8 КЛАСС</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1. Географическое пространство России</w:t>
      </w:r>
    </w:p>
    <w:p>
      <w:pPr>
        <w:spacing w:before="0" w:after="0" w:line="264"/>
        <w:ind w:left="120"/>
        <w:jc w:val="both"/>
      </w:pPr>
    </w:p>
    <w:p>
      <w:pPr>
        <w:spacing w:before="0" w:after="0" w:line="264"/>
        <w:ind w:firstLine="600"/>
        <w:jc w:val="both"/>
      </w:pPr>
      <w:r>
        <w:rPr>
          <w:rFonts w:ascii="Times New Roman" w:hAnsi="Times New Roman"/>
          <w:b/>
          <w:i w:val="false"/>
          <w:color w:val="000000"/>
          <w:sz w:val="28"/>
        </w:rPr>
        <w:t xml:space="preserve">Тема 1. История формирования и освоения территории России </w:t>
      </w:r>
    </w:p>
    <w:p>
      <w:pPr>
        <w:spacing w:before="0" w:after="0" w:line="264"/>
        <w:ind w:firstLine="600"/>
        <w:jc w:val="both"/>
      </w:pPr>
      <w:r>
        <w:rPr>
          <w:rFonts w:ascii="Times New Roman" w:hAnsi="Times New Roman"/>
          <w:b w:val="false"/>
          <w:i w:val="false"/>
          <w:color w:val="000000"/>
          <w:sz w:val="28"/>
        </w:rPr>
        <w:t>История освоения и заселения территории современной России в XI—XVI вв. Расширение территории России в XVI—XIX вв. Русские первопроходцы. Изменения внешних границ России в ХХ в. Воссоединение Крыма с Россией.</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Представление в виде таблицы сведений об изменении границ России на разных исторических этапах на основе анализа географических карт.</w:t>
      </w:r>
    </w:p>
    <w:p>
      <w:pPr>
        <w:spacing w:before="0" w:after="0" w:line="264"/>
        <w:ind w:firstLine="600"/>
        <w:jc w:val="both"/>
      </w:pPr>
      <w:r>
        <w:rPr>
          <w:rFonts w:ascii="Times New Roman" w:hAnsi="Times New Roman"/>
          <w:b/>
          <w:i w:val="false"/>
          <w:color w:val="000000"/>
          <w:sz w:val="28"/>
        </w:rPr>
        <w:t xml:space="preserve">Тема 2. Географическое положение и границы России </w:t>
      </w:r>
    </w:p>
    <w:p>
      <w:pPr>
        <w:spacing w:before="0" w:after="0" w:line="264"/>
        <w:ind w:firstLine="600"/>
        <w:jc w:val="both"/>
      </w:pPr>
      <w:r>
        <w:rPr>
          <w:rFonts w:ascii="Times New Roman" w:hAnsi="Times New Roman"/>
          <w:b w:val="false"/>
          <w:i w:val="false"/>
          <w:color w:val="000000"/>
          <w:sz w:val="28"/>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pPr>
        <w:spacing w:before="0" w:after="0" w:line="264"/>
        <w:ind w:firstLine="600"/>
        <w:jc w:val="both"/>
      </w:pPr>
      <w:r>
        <w:rPr>
          <w:rFonts w:ascii="Times New Roman" w:hAnsi="Times New Roman"/>
          <w:b/>
          <w:i w:val="false"/>
          <w:color w:val="000000"/>
          <w:sz w:val="28"/>
        </w:rPr>
        <w:t xml:space="preserve">Тема 3. Время на территории России </w:t>
      </w:r>
    </w:p>
    <w:p>
      <w:pPr>
        <w:spacing w:before="0" w:after="0" w:line="264"/>
        <w:ind w:firstLine="600"/>
        <w:jc w:val="both"/>
      </w:pPr>
      <w:r>
        <w:rPr>
          <w:rFonts w:ascii="Times New Roman" w:hAnsi="Times New Roman"/>
          <w:b w:val="false"/>
          <w:i w:val="false"/>
          <w:color w:val="000000"/>
          <w:sz w:val="28"/>
        </w:rPr>
        <w:t>Россия на карте часовых поясов мира. Карта часовых зон России. Местное, поясное и зональное время: роль в хозяйстве и жизни людей.</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Определение различия во времени для разных городов России по карте часовых зон.</w:t>
      </w:r>
    </w:p>
    <w:p>
      <w:pPr>
        <w:spacing w:before="0" w:after="0" w:line="264"/>
        <w:ind w:firstLine="600"/>
        <w:jc w:val="both"/>
      </w:pPr>
      <w:r>
        <w:rPr>
          <w:rFonts w:ascii="Times New Roman" w:hAnsi="Times New Roman"/>
          <w:b/>
          <w:i w:val="false"/>
          <w:color w:val="000000"/>
          <w:sz w:val="28"/>
        </w:rPr>
        <w:t xml:space="preserve">Тема 4. Административно-территориальное устройство России. Районирование территории </w:t>
      </w:r>
    </w:p>
    <w:p>
      <w:pPr>
        <w:spacing w:before="0" w:after="0" w:line="264"/>
        <w:ind w:firstLine="600"/>
        <w:jc w:val="both"/>
      </w:pPr>
      <w:r>
        <w:rPr>
          <w:rFonts w:ascii="Times New Roman" w:hAnsi="Times New Roman"/>
          <w:b w:val="false"/>
          <w:i w:val="false"/>
          <w:color w:val="000000"/>
          <w:sz w:val="28"/>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2. Природа России</w:t>
      </w:r>
    </w:p>
    <w:p>
      <w:pPr>
        <w:spacing w:before="0" w:after="0" w:line="264"/>
        <w:ind w:firstLine="600"/>
        <w:jc w:val="both"/>
      </w:pPr>
      <w:r>
        <w:rPr>
          <w:rFonts w:ascii="Times New Roman" w:hAnsi="Times New Roman"/>
          <w:b/>
          <w:i w:val="false"/>
          <w:color w:val="000000"/>
          <w:sz w:val="28"/>
        </w:rPr>
        <w:t xml:space="preserve">Тема 1. Природные условия и ресурсы России </w:t>
      </w:r>
    </w:p>
    <w:p>
      <w:pPr>
        <w:spacing w:before="0" w:after="0" w:line="264"/>
        <w:ind w:firstLine="600"/>
        <w:jc w:val="both"/>
      </w:pPr>
      <w:r>
        <w:rPr>
          <w:rFonts w:ascii="Times New Roman" w:hAnsi="Times New Roman"/>
          <w:b w:val="false"/>
          <w:i w:val="false"/>
          <w:color w:val="000000"/>
          <w:sz w:val="28"/>
        </w:rPr>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Характеристика природно-ресурсного капитала своего края по картам и статистическим материалам.</w:t>
      </w:r>
    </w:p>
    <w:p>
      <w:pPr>
        <w:spacing w:before="0" w:after="0" w:line="264"/>
        <w:ind w:firstLine="600"/>
        <w:jc w:val="both"/>
      </w:pPr>
      <w:r>
        <w:rPr>
          <w:rFonts w:ascii="Times New Roman" w:hAnsi="Times New Roman"/>
          <w:b/>
          <w:i w:val="false"/>
          <w:color w:val="000000"/>
          <w:sz w:val="28"/>
        </w:rPr>
        <w:t xml:space="preserve">Тема 2. Геологическое строение, рельеф и полезные ископаемые </w:t>
      </w:r>
    </w:p>
    <w:p>
      <w:pPr>
        <w:spacing w:before="0" w:after="0" w:line="264"/>
        <w:ind w:firstLine="600"/>
        <w:jc w:val="both"/>
      </w:pPr>
      <w:r>
        <w:rPr>
          <w:rFonts w:ascii="Times New Roman" w:hAnsi="Times New Roman"/>
          <w:b w:val="false"/>
          <w:i w:val="false"/>
          <w:color w:val="000000"/>
          <w:sz w:val="28"/>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pPr>
        <w:spacing w:before="0" w:after="0" w:line="264"/>
        <w:ind w:firstLine="600"/>
        <w:jc w:val="both"/>
      </w:pPr>
      <w:r>
        <w:rPr>
          <w:rFonts w:ascii="Times New Roman" w:hAnsi="Times New Roman"/>
          <w:b w:val="false"/>
          <w:i w:val="false"/>
          <w:color w:val="000000"/>
          <w:sz w:val="28"/>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Объяснение распространения по территории России опасных геологических явлений.</w:t>
      </w:r>
    </w:p>
    <w:p>
      <w:pPr>
        <w:spacing w:before="0" w:after="0" w:line="264"/>
        <w:ind w:firstLine="600"/>
        <w:jc w:val="both"/>
      </w:pPr>
      <w:r>
        <w:rPr>
          <w:rFonts w:ascii="Times New Roman" w:hAnsi="Times New Roman"/>
          <w:b w:val="false"/>
          <w:i w:val="false"/>
          <w:color w:val="000000"/>
          <w:sz w:val="28"/>
        </w:rPr>
        <w:t>2. Объяснение особенностей рельефа своего края.</w:t>
      </w:r>
    </w:p>
    <w:p>
      <w:pPr>
        <w:spacing w:before="0" w:after="0" w:line="264"/>
        <w:ind w:firstLine="600"/>
        <w:jc w:val="both"/>
      </w:pPr>
      <w:r>
        <w:rPr>
          <w:rFonts w:ascii="Times New Roman" w:hAnsi="Times New Roman"/>
          <w:b/>
          <w:i w:val="false"/>
          <w:color w:val="000000"/>
          <w:sz w:val="28"/>
        </w:rPr>
        <w:t xml:space="preserve">Тема 3. Климат и климатические ресурсы </w:t>
      </w:r>
    </w:p>
    <w:p>
      <w:pPr>
        <w:spacing w:before="0" w:after="0" w:line="264"/>
        <w:ind w:firstLine="600"/>
        <w:jc w:val="both"/>
      </w:pPr>
      <w:r>
        <w:rPr>
          <w:rFonts w:ascii="Times New Roman" w:hAnsi="Times New Roman"/>
          <w:b w:val="false"/>
          <w:i w:val="false"/>
          <w:color w:val="000000"/>
          <w:sz w:val="28"/>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pPr>
        <w:spacing w:before="0" w:after="0" w:line="264"/>
        <w:ind w:firstLine="600"/>
        <w:jc w:val="both"/>
      </w:pPr>
      <w:r>
        <w:rPr>
          <w:rFonts w:ascii="Times New Roman" w:hAnsi="Times New Roman"/>
          <w:b w:val="false"/>
          <w:i w:val="false"/>
          <w:color w:val="000000"/>
          <w:sz w:val="28"/>
        </w:rPr>
        <w:t>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Описание и прогнозирование погоды территории по карте погоды.</w:t>
      </w:r>
    </w:p>
    <w:p>
      <w:pPr>
        <w:spacing w:before="0" w:after="0" w:line="264"/>
        <w:ind w:firstLine="600"/>
        <w:jc w:val="both"/>
      </w:pPr>
      <w:r>
        <w:rPr>
          <w:rFonts w:ascii="Times New Roman" w:hAnsi="Times New Roman"/>
          <w:b w:val="false"/>
          <w:i w:val="false"/>
          <w:color w:val="000000"/>
          <w:sz w:val="28"/>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pPr>
        <w:spacing w:before="0" w:after="0" w:line="264"/>
        <w:ind w:firstLine="600"/>
        <w:jc w:val="both"/>
      </w:pPr>
      <w:r>
        <w:rPr>
          <w:rFonts w:ascii="Times New Roman" w:hAnsi="Times New Roman"/>
          <w:b w:val="false"/>
          <w:i w:val="false"/>
          <w:color w:val="000000"/>
          <w:sz w:val="28"/>
        </w:rPr>
        <w:t>3. Оценка влияния основных климатических показателей своего края на жизнь и хозяйственную деятельность населения.</w:t>
      </w:r>
    </w:p>
    <w:p>
      <w:pPr>
        <w:spacing w:before="0" w:after="0" w:line="264"/>
        <w:ind w:firstLine="600"/>
        <w:jc w:val="both"/>
      </w:pPr>
      <w:r>
        <w:rPr>
          <w:rFonts w:ascii="Times New Roman" w:hAnsi="Times New Roman"/>
          <w:b/>
          <w:i w:val="false"/>
          <w:color w:val="000000"/>
          <w:sz w:val="28"/>
        </w:rPr>
        <w:t xml:space="preserve">Тема 4. Моря России. Внутренние воды и водные ресурсы </w:t>
      </w:r>
    </w:p>
    <w:p>
      <w:pPr>
        <w:spacing w:before="0" w:after="0" w:line="264"/>
        <w:ind w:firstLine="600"/>
        <w:jc w:val="both"/>
      </w:pPr>
      <w:r>
        <w:rPr>
          <w:rFonts w:ascii="Times New Roman" w:hAnsi="Times New Roman"/>
          <w:b w:val="false"/>
          <w:i w:val="false"/>
          <w:color w:val="000000"/>
          <w:sz w:val="28"/>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pPr>
        <w:spacing w:before="0" w:after="0" w:line="264"/>
        <w:ind w:firstLine="600"/>
        <w:jc w:val="both"/>
      </w:pPr>
      <w:r>
        <w:rPr>
          <w:rFonts w:ascii="Times New Roman" w:hAnsi="Times New Roman"/>
          <w:b w:val="false"/>
          <w:i w:val="false"/>
          <w:color w:val="000000"/>
          <w:sz w:val="28"/>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Сравнение особенностей режима и характера течения двух рек России.</w:t>
      </w:r>
    </w:p>
    <w:p>
      <w:pPr>
        <w:spacing w:before="0" w:after="0" w:line="264"/>
        <w:ind w:firstLine="600"/>
        <w:jc w:val="both"/>
      </w:pPr>
      <w:r>
        <w:rPr>
          <w:rFonts w:ascii="Times New Roman" w:hAnsi="Times New Roman"/>
          <w:b w:val="false"/>
          <w:i w:val="false"/>
          <w:color w:val="000000"/>
          <w:sz w:val="28"/>
        </w:rPr>
        <w:t>2. Объяснение распространения опасных гидрологических природных явлений на территории страны.</w:t>
      </w:r>
    </w:p>
    <w:p>
      <w:pPr>
        <w:spacing w:before="0" w:after="0" w:line="264"/>
        <w:ind w:firstLine="600"/>
        <w:jc w:val="both"/>
      </w:pPr>
      <w:r>
        <w:rPr>
          <w:rFonts w:ascii="Times New Roman" w:hAnsi="Times New Roman"/>
          <w:b/>
          <w:i w:val="false"/>
          <w:color w:val="000000"/>
          <w:sz w:val="28"/>
        </w:rPr>
        <w:t xml:space="preserve">Тема 5. Природно-хозяйственные зоны </w:t>
      </w:r>
    </w:p>
    <w:p>
      <w:pPr>
        <w:spacing w:before="0" w:after="0" w:line="264"/>
        <w:ind w:firstLine="600"/>
        <w:jc w:val="both"/>
      </w:pPr>
      <w:r>
        <w:rPr>
          <w:rFonts w:ascii="Times New Roman" w:hAnsi="Times New Roman"/>
          <w:b w:val="false"/>
          <w:i w:val="false"/>
          <w:color w:val="000000"/>
          <w:sz w:val="28"/>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pPr>
        <w:spacing w:before="0" w:after="0" w:line="264"/>
        <w:ind w:firstLine="600"/>
        <w:jc w:val="both"/>
      </w:pPr>
      <w:r>
        <w:rPr>
          <w:rFonts w:ascii="Times New Roman" w:hAnsi="Times New Roman"/>
          <w:b w:val="false"/>
          <w:i w:val="false"/>
          <w:color w:val="000000"/>
          <w:sz w:val="28"/>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pPr>
        <w:spacing w:before="0" w:after="0" w:line="264"/>
        <w:ind w:firstLine="600"/>
        <w:jc w:val="both"/>
      </w:pPr>
      <w:r>
        <w:rPr>
          <w:rFonts w:ascii="Times New Roman" w:hAnsi="Times New Roman"/>
          <w:b w:val="false"/>
          <w:i w:val="false"/>
          <w:color w:val="000000"/>
          <w:sz w:val="28"/>
        </w:rPr>
        <w:t>Природно-хозяйственные зоны России: взаимосвязь и взаимообусловленность их компонентов.</w:t>
      </w:r>
    </w:p>
    <w:p>
      <w:pPr>
        <w:spacing w:before="0" w:after="0" w:line="264"/>
        <w:ind w:firstLine="600"/>
        <w:jc w:val="both"/>
      </w:pPr>
      <w:r>
        <w:rPr>
          <w:rFonts w:ascii="Times New Roman" w:hAnsi="Times New Roman"/>
          <w:b w:val="false"/>
          <w:i w:val="false"/>
          <w:color w:val="000000"/>
          <w:sz w:val="28"/>
        </w:rPr>
        <w:t>Высотная поясность в горах на территории России.</w:t>
      </w:r>
    </w:p>
    <w:p>
      <w:pPr>
        <w:spacing w:before="0" w:after="0" w:line="264"/>
        <w:ind w:firstLine="600"/>
        <w:jc w:val="both"/>
      </w:pPr>
      <w:r>
        <w:rPr>
          <w:rFonts w:ascii="Times New Roman" w:hAnsi="Times New Roman"/>
          <w:b w:val="false"/>
          <w:i w:val="false"/>
          <w:color w:val="000000"/>
          <w:sz w:val="28"/>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pPr>
        <w:spacing w:before="0" w:after="0" w:line="264"/>
        <w:ind w:firstLine="600"/>
        <w:jc w:val="both"/>
      </w:pPr>
      <w:r>
        <w:rPr>
          <w:rFonts w:ascii="Times New Roman" w:hAnsi="Times New Roman"/>
          <w:b w:val="false"/>
          <w:i w:val="false"/>
          <w:color w:val="000000"/>
          <w:sz w:val="28"/>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Объяснение различий структуры высотной поясности в горных системах.</w:t>
      </w:r>
    </w:p>
    <w:p>
      <w:pPr>
        <w:spacing w:before="0" w:after="0" w:line="264"/>
        <w:ind w:firstLine="600"/>
        <w:jc w:val="both"/>
      </w:pPr>
      <w:r>
        <w:rPr>
          <w:rFonts w:ascii="Times New Roman" w:hAnsi="Times New Roman"/>
          <w:b w:val="false"/>
          <w:i w:val="false"/>
          <w:color w:val="000000"/>
          <w:sz w:val="28"/>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3. Население России</w:t>
      </w:r>
    </w:p>
    <w:p>
      <w:pPr>
        <w:spacing w:before="0" w:after="0" w:line="264"/>
        <w:ind w:firstLine="600"/>
        <w:jc w:val="both"/>
      </w:pPr>
      <w:r>
        <w:rPr>
          <w:rFonts w:ascii="Times New Roman" w:hAnsi="Times New Roman"/>
          <w:b/>
          <w:i w:val="false"/>
          <w:color w:val="000000"/>
          <w:sz w:val="28"/>
        </w:rPr>
        <w:t>Тема 1. Численность населения России</w:t>
      </w:r>
    </w:p>
    <w:p>
      <w:pPr>
        <w:spacing w:before="0" w:after="0" w:line="264"/>
        <w:ind w:firstLine="600"/>
        <w:jc w:val="both"/>
      </w:pPr>
      <w:r>
        <w:rPr>
          <w:rFonts w:ascii="Times New Roman" w:hAnsi="Times New Roman"/>
          <w:b w:val="false"/>
          <w:i w:val="false"/>
          <w:color w:val="000000"/>
          <w:sz w:val="28"/>
        </w:rPr>
        <w:t>Динамика численности населения России в XX—XXI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pPr>
        <w:spacing w:before="0" w:after="0" w:line="264"/>
        <w:ind w:firstLine="600"/>
        <w:jc w:val="both"/>
      </w:pPr>
      <w:r>
        <w:rPr>
          <w:rFonts w:ascii="Times New Roman" w:hAnsi="Times New Roman"/>
          <w:b/>
          <w:i w:val="false"/>
          <w:color w:val="000000"/>
          <w:sz w:val="28"/>
        </w:rPr>
        <w:t>Тема 2. Территориальные особенности размещения населения России</w:t>
      </w:r>
    </w:p>
    <w:p>
      <w:pPr>
        <w:spacing w:before="0" w:after="0" w:line="264"/>
        <w:ind w:firstLine="600"/>
        <w:jc w:val="both"/>
      </w:pPr>
      <w:r>
        <w:rPr>
          <w:rFonts w:ascii="Times New Roman" w:hAnsi="Times New Roman"/>
          <w:b w:val="false"/>
          <w:i w:val="false"/>
          <w:color w:val="000000"/>
          <w:sz w:val="28"/>
        </w:rPr>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pPr>
        <w:spacing w:before="0" w:after="0" w:line="264"/>
        <w:ind w:firstLine="600"/>
        <w:jc w:val="both"/>
      </w:pPr>
      <w:r>
        <w:rPr>
          <w:rFonts w:ascii="Times New Roman" w:hAnsi="Times New Roman"/>
          <w:b/>
          <w:i w:val="false"/>
          <w:color w:val="000000"/>
          <w:sz w:val="28"/>
        </w:rPr>
        <w:t xml:space="preserve">Тема 3. Народы и религии России </w:t>
      </w:r>
    </w:p>
    <w:p>
      <w:pPr>
        <w:spacing w:before="0" w:after="0" w:line="264"/>
        <w:ind w:firstLine="600"/>
        <w:jc w:val="both"/>
      </w:pPr>
      <w:r>
        <w:rPr>
          <w:rFonts w:ascii="Times New Roman" w:hAnsi="Times New Roman"/>
          <w:b w:val="false"/>
          <w:i w:val="false"/>
          <w:color w:val="000000"/>
          <w:sz w:val="28"/>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Построение картограммы «Доля титульных этносов в численности населения республик и автономных округов РФ».</w:t>
      </w:r>
    </w:p>
    <w:p>
      <w:pPr>
        <w:spacing w:before="0" w:after="0" w:line="264"/>
        <w:ind w:firstLine="600"/>
        <w:jc w:val="both"/>
      </w:pPr>
      <w:r>
        <w:rPr>
          <w:rFonts w:ascii="Times New Roman" w:hAnsi="Times New Roman"/>
          <w:b/>
          <w:i w:val="false"/>
          <w:color w:val="000000"/>
          <w:sz w:val="28"/>
        </w:rPr>
        <w:t>Тема 4. Половой и возрастной состав населения России</w:t>
      </w:r>
    </w:p>
    <w:p>
      <w:pPr>
        <w:spacing w:before="0" w:after="0" w:line="264"/>
        <w:ind w:firstLine="600"/>
        <w:jc w:val="both"/>
      </w:pPr>
      <w:r>
        <w:rPr>
          <w:rFonts w:ascii="Times New Roman" w:hAnsi="Times New Roman"/>
          <w:b w:val="false"/>
          <w:i w:val="false"/>
          <w:color w:val="000000"/>
          <w:sz w:val="28"/>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Объяснение динамики половозрастного состава населения России на основе анализа половозрастных пирамид.</w:t>
      </w:r>
    </w:p>
    <w:p>
      <w:pPr>
        <w:spacing w:before="0" w:after="0" w:line="264"/>
        <w:ind w:firstLine="600"/>
        <w:jc w:val="both"/>
      </w:pPr>
      <w:r>
        <w:rPr>
          <w:rFonts w:ascii="Times New Roman" w:hAnsi="Times New Roman"/>
          <w:b/>
          <w:i w:val="false"/>
          <w:color w:val="000000"/>
          <w:sz w:val="28"/>
        </w:rPr>
        <w:t>Тема 5. Человеческий капитал России</w:t>
      </w:r>
    </w:p>
    <w:p>
      <w:pPr>
        <w:spacing w:before="0" w:after="0" w:line="264"/>
        <w:ind w:firstLine="600"/>
        <w:jc w:val="both"/>
      </w:pPr>
      <w:r>
        <w:rPr>
          <w:rFonts w:ascii="Times New Roman" w:hAnsi="Times New Roman"/>
          <w:b w:val="false"/>
          <w:i w:val="false"/>
          <w:color w:val="000000"/>
          <w:sz w:val="28"/>
        </w:rPr>
        <w:t>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ИЧР и его географические различия.</w:t>
      </w:r>
    </w:p>
    <w:p>
      <w:pPr>
        <w:spacing w:before="0" w:after="0" w:line="264"/>
        <w:ind w:firstLine="600"/>
        <w:jc w:val="both"/>
      </w:pPr>
      <w:r>
        <w:rPr>
          <w:rFonts w:ascii="Times New Roman" w:hAnsi="Times New Roman"/>
          <w:b/>
          <w:i w:val="false"/>
          <w:color w:val="000000"/>
          <w:sz w:val="28"/>
        </w:rPr>
        <w:t>Практическая работа</w:t>
      </w:r>
    </w:p>
    <w:p>
      <w:pPr>
        <w:numPr>
          <w:ilvl w:val="0"/>
          <w:numId w:val="1"/>
        </w:numPr>
        <w:spacing w:before="0" w:after="0" w:line="264"/>
        <w:jc w:val="both"/>
      </w:pPr>
      <w:r>
        <w:rPr>
          <w:rFonts w:ascii="Times New Roman" w:hAnsi="Times New Roman"/>
          <w:b w:val="false"/>
          <w:i w:val="false"/>
          <w:color w:val="000000"/>
          <w:sz w:val="28"/>
        </w:rPr>
        <w:t>Классификация Федеральных округов по особенностям естественного и механического движения населения.</w:t>
      </w:r>
    </w:p>
    <w:p>
      <w:pPr>
        <w:spacing w:before="0" w:after="0" w:line="264"/>
        <w:ind w:left="120"/>
        <w:jc w:val="both"/>
      </w:pPr>
      <w:r>
        <w:rPr>
          <w:rFonts w:ascii="Times New Roman" w:hAnsi="Times New Roman"/>
          <w:b/>
          <w:i w:val="false"/>
          <w:color w:val="000000"/>
          <w:sz w:val="28"/>
        </w:rPr>
        <w:t>9 КЛАСС</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1. Хозяйство России</w:t>
      </w:r>
    </w:p>
    <w:p>
      <w:pPr>
        <w:spacing w:before="0" w:after="0" w:line="264"/>
        <w:ind w:left="120"/>
        <w:jc w:val="both"/>
      </w:pPr>
    </w:p>
    <w:p>
      <w:pPr>
        <w:spacing w:before="0" w:after="0" w:line="264"/>
        <w:ind w:firstLine="600"/>
        <w:jc w:val="both"/>
      </w:pPr>
      <w:r>
        <w:rPr>
          <w:rFonts w:ascii="Times New Roman" w:hAnsi="Times New Roman"/>
          <w:b/>
          <w:i w:val="false"/>
          <w:color w:val="000000"/>
          <w:sz w:val="28"/>
        </w:rPr>
        <w:t xml:space="preserve">Тема 1. Общая характеристика хозяйства России </w:t>
      </w:r>
    </w:p>
    <w:p>
      <w:pPr>
        <w:spacing w:before="0" w:after="0" w:line="264"/>
        <w:ind w:firstLine="600"/>
        <w:jc w:val="both"/>
      </w:pPr>
      <w:r>
        <w:rPr>
          <w:rFonts w:ascii="Times New Roman" w:hAnsi="Times New Roman"/>
          <w:b w:val="false"/>
          <w:i w:val="false"/>
          <w:color w:val="000000"/>
          <w:sz w:val="28"/>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pPr>
        <w:spacing w:before="0" w:after="0" w:line="264"/>
        <w:ind w:firstLine="600"/>
        <w:jc w:val="both"/>
      </w:pPr>
      <w:r>
        <w:rPr>
          <w:rFonts w:ascii="Times New Roman" w:hAnsi="Times New Roman"/>
          <w:b w:val="false"/>
          <w:i w:val="false"/>
          <w:color w:val="000000"/>
          <w:sz w:val="28"/>
        </w:rPr>
        <w:t>Производственный капитал. Распределение производственного капитала по территории страны. Условия и факторы размещения хозяйства.</w:t>
      </w:r>
    </w:p>
    <w:p>
      <w:pPr>
        <w:spacing w:before="0" w:after="0" w:line="264"/>
        <w:ind w:firstLine="600"/>
        <w:jc w:val="both"/>
      </w:pPr>
      <w:r>
        <w:rPr>
          <w:rFonts w:ascii="Times New Roman" w:hAnsi="Times New Roman"/>
          <w:b/>
          <w:i w:val="false"/>
          <w:color w:val="000000"/>
          <w:sz w:val="28"/>
        </w:rPr>
        <w:t xml:space="preserve">Тема 2. Топливно-энергетический комплекс (ТЭК) </w:t>
      </w:r>
    </w:p>
    <w:p>
      <w:pPr>
        <w:spacing w:before="0" w:after="0" w:line="264"/>
        <w:ind w:firstLine="600"/>
        <w:jc w:val="both"/>
      </w:pPr>
      <w:r>
        <w:rPr>
          <w:rFonts w:ascii="Times New Roman" w:hAnsi="Times New Roman"/>
          <w:b w:val="false"/>
          <w:i w:val="false"/>
          <w:color w:val="000000"/>
          <w:sz w:val="28"/>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Анализ статистических и текстовых материалов с целью сравнения стоимости электроэнергии для населения России в различных регионах.</w:t>
      </w:r>
    </w:p>
    <w:p>
      <w:pPr>
        <w:spacing w:before="0" w:after="0" w:line="264"/>
        <w:ind w:firstLine="600"/>
        <w:jc w:val="both"/>
      </w:pPr>
      <w:r>
        <w:rPr>
          <w:rFonts w:ascii="Times New Roman" w:hAnsi="Times New Roman"/>
          <w:b w:val="false"/>
          <w:i w:val="false"/>
          <w:color w:val="000000"/>
          <w:sz w:val="28"/>
        </w:rPr>
        <w:t>2. Сравнительная оценка возможностей для развития энергетики ВИЭ в отдельных регионах страны.</w:t>
      </w:r>
    </w:p>
    <w:p>
      <w:pPr>
        <w:spacing w:before="0" w:after="0" w:line="264"/>
        <w:ind w:firstLine="600"/>
        <w:jc w:val="both"/>
      </w:pPr>
      <w:r>
        <w:rPr>
          <w:rFonts w:ascii="Times New Roman" w:hAnsi="Times New Roman"/>
          <w:b/>
          <w:i w:val="false"/>
          <w:color w:val="000000"/>
          <w:sz w:val="28"/>
        </w:rPr>
        <w:t>Тема 3. Металлургический комплекс</w:t>
      </w:r>
    </w:p>
    <w:p>
      <w:pPr>
        <w:spacing w:before="0" w:after="0" w:line="264"/>
        <w:ind w:firstLine="600"/>
        <w:jc w:val="both"/>
      </w:pPr>
      <w:r>
        <w:rPr>
          <w:rFonts w:ascii="Times New Roman" w:hAnsi="Times New Roman"/>
          <w:b w:val="false"/>
          <w:i w:val="false"/>
          <w:color w:val="000000"/>
          <w:sz w:val="28"/>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p>
      <w:pPr>
        <w:spacing w:before="0" w:after="0" w:line="264"/>
        <w:ind w:firstLine="600"/>
        <w:jc w:val="both"/>
      </w:pPr>
      <w:r>
        <w:rPr>
          <w:rFonts w:ascii="Times New Roman" w:hAnsi="Times New Roman"/>
          <w:b/>
          <w:i w:val="false"/>
          <w:color w:val="000000"/>
          <w:sz w:val="28"/>
        </w:rPr>
        <w:t>Тема 4. Машиностроительный комплекс</w:t>
      </w:r>
    </w:p>
    <w:p>
      <w:pPr>
        <w:spacing w:before="0" w:after="0" w:line="264"/>
        <w:ind w:firstLine="600"/>
        <w:jc w:val="both"/>
      </w:pPr>
      <w:r>
        <w:rPr>
          <w:rFonts w:ascii="Times New Roman" w:hAnsi="Times New Roman"/>
          <w:b w:val="false"/>
          <w:i w:val="false"/>
          <w:color w:val="000000"/>
          <w:sz w:val="28"/>
        </w:rPr>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Выявление факторов, повлиявших на размещение машиностроительного предприятия (по выбору) на основе анализа различных источников информации.</w:t>
      </w:r>
    </w:p>
    <w:p>
      <w:pPr>
        <w:spacing w:before="0" w:after="0" w:line="264"/>
        <w:ind w:firstLine="600"/>
        <w:jc w:val="both"/>
      </w:pPr>
      <w:r>
        <w:rPr>
          <w:rFonts w:ascii="Times New Roman" w:hAnsi="Times New Roman"/>
          <w:b/>
          <w:i w:val="false"/>
          <w:color w:val="000000"/>
          <w:sz w:val="28"/>
        </w:rPr>
        <w:t>Тема 5. Химико-лесной комплекс</w:t>
      </w:r>
    </w:p>
    <w:p>
      <w:pPr>
        <w:spacing w:before="0" w:after="0" w:line="264"/>
        <w:ind w:firstLine="600"/>
        <w:jc w:val="both"/>
      </w:pPr>
      <w:r>
        <w:rPr>
          <w:rFonts w:ascii="Times New Roman" w:hAnsi="Times New Roman"/>
          <w:b/>
          <w:i w:val="false"/>
          <w:color w:val="000000"/>
          <w:sz w:val="28"/>
        </w:rPr>
        <w:t>Химическая промышленность</w:t>
      </w:r>
    </w:p>
    <w:p>
      <w:pPr>
        <w:spacing w:before="0" w:after="0" w:line="264"/>
        <w:ind w:firstLine="600"/>
        <w:jc w:val="both"/>
      </w:pPr>
      <w:r>
        <w:rPr>
          <w:rFonts w:ascii="Times New Roman" w:hAnsi="Times New Roman"/>
          <w:b w:val="false"/>
          <w:i w:val="false"/>
          <w:color w:val="000000"/>
          <w:sz w:val="28"/>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pPr>
        <w:spacing w:before="0" w:after="0" w:line="264"/>
        <w:ind w:firstLine="600"/>
        <w:jc w:val="both"/>
      </w:pPr>
      <w:r>
        <w:rPr>
          <w:rFonts w:ascii="Times New Roman" w:hAnsi="Times New Roman"/>
          <w:b/>
          <w:i w:val="false"/>
          <w:color w:val="000000"/>
          <w:sz w:val="28"/>
        </w:rPr>
        <w:t>Лесопромышленный комплекс</w:t>
      </w:r>
    </w:p>
    <w:p>
      <w:pPr>
        <w:spacing w:before="0" w:after="0" w:line="264"/>
        <w:ind w:firstLine="600"/>
        <w:jc w:val="both"/>
      </w:pPr>
      <w:r>
        <w:rPr>
          <w:rFonts w:ascii="Times New Roman" w:hAnsi="Times New Roman"/>
          <w:b w:val="false"/>
          <w:i w:val="false"/>
          <w:color w:val="000000"/>
          <w:sz w:val="28"/>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pPr>
        <w:spacing w:before="0" w:after="0" w:line="264"/>
        <w:ind w:firstLine="600"/>
        <w:jc w:val="both"/>
      </w:pPr>
      <w:r>
        <w:rPr>
          <w:rFonts w:ascii="Times New Roman" w:hAnsi="Times New Roman"/>
          <w:b w:val="false"/>
          <w:i w:val="false"/>
          <w:color w:val="000000"/>
          <w:sz w:val="28"/>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II и III, Приложения № 1 и № 18) с целью определения перспектив и проблем развития комплекса.</w:t>
      </w:r>
    </w:p>
    <w:p>
      <w:pPr>
        <w:spacing w:before="0" w:after="0" w:line="264"/>
        <w:ind w:firstLine="600"/>
        <w:jc w:val="both"/>
      </w:pPr>
      <w:r>
        <w:rPr>
          <w:rFonts w:ascii="Times New Roman" w:hAnsi="Times New Roman"/>
          <w:b/>
          <w:i w:val="false"/>
          <w:color w:val="000000"/>
          <w:sz w:val="28"/>
        </w:rPr>
        <w:t>Тема 6. Агропромышленный комплекс (далее - АПК)</w:t>
      </w:r>
    </w:p>
    <w:p>
      <w:pPr>
        <w:spacing w:before="0" w:after="0" w:line="264"/>
        <w:ind w:firstLine="600"/>
        <w:jc w:val="both"/>
      </w:pPr>
      <w:r>
        <w:rPr>
          <w:rFonts w:ascii="Times New Roman" w:hAnsi="Times New Roman"/>
          <w:b w:val="false"/>
          <w:i w:val="false"/>
          <w:color w:val="000000"/>
          <w:sz w:val="28"/>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pPr>
        <w:spacing w:before="0" w:after="0" w:line="264"/>
        <w:ind w:firstLine="600"/>
        <w:jc w:val="both"/>
      </w:pPr>
      <w:r>
        <w:rPr>
          <w:rFonts w:ascii="Times New Roman" w:hAnsi="Times New Roman"/>
          <w:b w:val="false"/>
          <w:i w:val="false"/>
          <w:color w:val="000000"/>
          <w:sz w:val="28"/>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Определение влияния природных и социальных факторов на размещение отраслей АПК.</w:t>
      </w:r>
    </w:p>
    <w:p>
      <w:pPr>
        <w:spacing w:before="0" w:after="0" w:line="264"/>
        <w:ind w:firstLine="600"/>
        <w:jc w:val="both"/>
      </w:pPr>
      <w:r>
        <w:rPr>
          <w:rFonts w:ascii="Times New Roman" w:hAnsi="Times New Roman"/>
          <w:b/>
          <w:i w:val="false"/>
          <w:color w:val="000000"/>
          <w:sz w:val="28"/>
        </w:rPr>
        <w:t xml:space="preserve">Тема 7. Инфраструктурный комплекс </w:t>
      </w:r>
    </w:p>
    <w:p>
      <w:pPr>
        <w:spacing w:before="0" w:after="0" w:line="264"/>
        <w:ind w:firstLine="600"/>
        <w:jc w:val="both"/>
      </w:pPr>
      <w:r>
        <w:rPr>
          <w:rFonts w:ascii="Times New Roman" w:hAnsi="Times New Roman"/>
          <w:b w:val="false"/>
          <w:i w:val="false"/>
          <w:color w:val="000000"/>
          <w:sz w:val="28"/>
        </w:rPr>
        <w:t>Состав: транспорт, информационная инфраструктура; сфера обслуживания, рекреационное хозяйство — место и значение в хозяйстве.</w:t>
      </w:r>
    </w:p>
    <w:p>
      <w:pPr>
        <w:spacing w:before="0" w:after="0" w:line="264"/>
        <w:ind w:firstLine="600"/>
        <w:jc w:val="both"/>
      </w:pPr>
      <w:r>
        <w:rPr>
          <w:rFonts w:ascii="Times New Roman" w:hAnsi="Times New Roman"/>
          <w:b w:val="false"/>
          <w:i w:val="false"/>
          <w:color w:val="000000"/>
          <w:sz w:val="28"/>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pPr>
        <w:spacing w:before="0" w:after="0" w:line="264"/>
        <w:ind w:firstLine="600"/>
        <w:jc w:val="both"/>
      </w:pPr>
      <w:r>
        <w:rPr>
          <w:rFonts w:ascii="Times New Roman" w:hAnsi="Times New Roman"/>
          <w:b w:val="false"/>
          <w:i w:val="false"/>
          <w:color w:val="000000"/>
          <w:sz w:val="28"/>
        </w:rPr>
        <w:t>Транспорт и охрана окружающей среды.</w:t>
      </w:r>
    </w:p>
    <w:p>
      <w:pPr>
        <w:spacing w:before="0" w:after="0" w:line="264"/>
        <w:ind w:firstLine="600"/>
        <w:jc w:val="both"/>
      </w:pPr>
      <w:r>
        <w:rPr>
          <w:rFonts w:ascii="Times New Roman" w:hAnsi="Times New Roman"/>
          <w:b w:val="false"/>
          <w:i w:val="false"/>
          <w:color w:val="000000"/>
          <w:sz w:val="28"/>
        </w:rPr>
        <w:t>Информационная инфраструктура. Рекреационное хозяйство. Особенности сферы обслуживания своего края.</w:t>
      </w:r>
    </w:p>
    <w:p>
      <w:pPr>
        <w:spacing w:before="0" w:after="0" w:line="264"/>
        <w:ind w:firstLine="600"/>
        <w:jc w:val="both"/>
      </w:pPr>
      <w:r>
        <w:rPr>
          <w:rFonts w:ascii="Times New Roman" w:hAnsi="Times New Roman"/>
          <w:b w:val="false"/>
          <w:i w:val="false"/>
          <w:color w:val="000000"/>
          <w:sz w:val="28"/>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Анализ статистических данных с целью определения доли отдельных морских бассейнов в грузоперевозках и объяснение выявленных различий.</w:t>
      </w:r>
    </w:p>
    <w:p>
      <w:pPr>
        <w:spacing w:before="0" w:after="0" w:line="264"/>
        <w:ind w:firstLine="600"/>
        <w:jc w:val="both"/>
      </w:pPr>
      <w:r>
        <w:rPr>
          <w:rFonts w:ascii="Times New Roman" w:hAnsi="Times New Roman"/>
          <w:b w:val="false"/>
          <w:i w:val="false"/>
          <w:color w:val="000000"/>
          <w:sz w:val="28"/>
        </w:rPr>
        <w:t>2. Характеристика туристско-рекреационного потенциала своего края.</w:t>
      </w:r>
    </w:p>
    <w:p>
      <w:pPr>
        <w:spacing w:before="0" w:after="0" w:line="264"/>
        <w:ind w:firstLine="600"/>
        <w:jc w:val="both"/>
      </w:pPr>
      <w:r>
        <w:rPr>
          <w:rFonts w:ascii="Times New Roman" w:hAnsi="Times New Roman"/>
          <w:b/>
          <w:i w:val="false"/>
          <w:color w:val="000000"/>
          <w:sz w:val="28"/>
        </w:rPr>
        <w:t xml:space="preserve">Тема 8. Обобщение знаний </w:t>
      </w:r>
    </w:p>
    <w:p>
      <w:pPr>
        <w:spacing w:before="0" w:after="0" w:line="264"/>
        <w:ind w:firstLine="600"/>
        <w:jc w:val="both"/>
      </w:pPr>
      <w:r>
        <w:rPr>
          <w:rFonts w:ascii="Times New Roman" w:hAnsi="Times New Roman"/>
          <w:b w:val="false"/>
          <w:i w:val="false"/>
          <w:color w:val="000000"/>
          <w:sz w:val="28"/>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pPr>
        <w:spacing w:before="0" w:after="0" w:line="264"/>
        <w:ind w:firstLine="600"/>
        <w:jc w:val="both"/>
      </w:pPr>
      <w:r>
        <w:rPr>
          <w:rFonts w:ascii="Times New Roman" w:hAnsi="Times New Roman"/>
          <w:b w:val="false"/>
          <w:i w:val="false"/>
          <w:color w:val="000000"/>
          <w:sz w:val="28"/>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Сравнительная оценка вклада отдельных отраслей хозяйства в загрязнение окружающей среды на основе анализа статистических материалов.</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2. Регионы России</w:t>
      </w:r>
    </w:p>
    <w:p>
      <w:pPr>
        <w:spacing w:before="0" w:after="0" w:line="264"/>
        <w:ind w:firstLine="600"/>
        <w:jc w:val="both"/>
      </w:pPr>
      <w:r>
        <w:rPr>
          <w:rFonts w:ascii="Times New Roman" w:hAnsi="Times New Roman"/>
          <w:b/>
          <w:i w:val="false"/>
          <w:color w:val="000000"/>
          <w:sz w:val="28"/>
        </w:rPr>
        <w:t>Тема 1. Западный макрорегион (Европейская часть) России</w:t>
      </w:r>
    </w:p>
    <w:p>
      <w:pPr>
        <w:spacing w:before="0" w:after="0" w:line="264"/>
        <w:ind w:firstLine="600"/>
        <w:jc w:val="both"/>
      </w:pPr>
      <w:r>
        <w:rPr>
          <w:rFonts w:ascii="Times New Roman" w:hAnsi="Times New Roman"/>
          <w:b w:val="false"/>
          <w:i w:val="false"/>
          <w:color w:val="000000"/>
          <w:sz w:val="28"/>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Сравнение ЭГП двух географических районов страны по разным источникам информации.</w:t>
      </w:r>
    </w:p>
    <w:p>
      <w:pPr>
        <w:spacing w:before="0" w:after="0" w:line="264"/>
        <w:ind w:firstLine="600"/>
        <w:jc w:val="both"/>
      </w:pPr>
      <w:r>
        <w:rPr>
          <w:rFonts w:ascii="Times New Roman" w:hAnsi="Times New Roman"/>
          <w:b w:val="false"/>
          <w:i w:val="false"/>
          <w:color w:val="000000"/>
          <w:sz w:val="28"/>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pPr>
        <w:spacing w:before="0" w:after="0" w:line="264"/>
        <w:ind w:firstLine="600"/>
        <w:jc w:val="both"/>
      </w:pPr>
      <w:r>
        <w:rPr>
          <w:rFonts w:ascii="Times New Roman" w:hAnsi="Times New Roman"/>
          <w:b/>
          <w:i w:val="false"/>
          <w:color w:val="000000"/>
          <w:sz w:val="28"/>
        </w:rPr>
        <w:t xml:space="preserve">Тема 2. </w:t>
      </w:r>
      <w:r>
        <w:rPr>
          <w:rFonts w:ascii="Times New Roman" w:hAnsi="Times New Roman"/>
          <w:b/>
          <w:i w:val="false"/>
          <w:color w:val="333333"/>
          <w:sz w:val="28"/>
        </w:rPr>
        <w:t>Восточный макрорегион (</w:t>
      </w:r>
      <w:r>
        <w:rPr>
          <w:rFonts w:ascii="Times New Roman" w:hAnsi="Times New Roman"/>
          <w:b/>
          <w:i w:val="false"/>
          <w:color w:val="000000"/>
          <w:sz w:val="28"/>
        </w:rPr>
        <w:t>Азиатская часть) России</w:t>
      </w:r>
    </w:p>
    <w:p>
      <w:pPr>
        <w:spacing w:before="0" w:after="0" w:line="264"/>
        <w:ind w:firstLine="600"/>
        <w:jc w:val="both"/>
      </w:pPr>
      <w:r>
        <w:rPr>
          <w:rFonts w:ascii="Times New Roman" w:hAnsi="Times New Roman"/>
          <w:b w:val="false"/>
          <w:i w:val="false"/>
          <w:color w:val="000000"/>
          <w:sz w:val="28"/>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Сравнение человеческого капитала двух географических районов (субъектов Российской Федерации) по заданным критериям.</w:t>
      </w:r>
    </w:p>
    <w:p>
      <w:pPr>
        <w:spacing w:before="0" w:after="0" w:line="264"/>
        <w:ind w:firstLine="600"/>
        <w:jc w:val="both"/>
      </w:pPr>
      <w:r>
        <w:rPr>
          <w:rFonts w:ascii="Times New Roman" w:hAnsi="Times New Roman"/>
          <w:b w:val="false"/>
          <w:i w:val="false"/>
          <w:color w:val="000000"/>
          <w:sz w:val="28"/>
        </w:rPr>
        <w:t xml:space="preserve">2. </w:t>
      </w:r>
      <w:r>
        <w:rPr>
          <w:rFonts w:ascii="Times New Roman" w:hAnsi="Times New Roman"/>
          <w:b w:val="false"/>
          <w:i w:val="false"/>
          <w:color w:val="000000"/>
          <w:sz w:val="28"/>
        </w:rPr>
        <w:t xml:space="preserve">Выявление факторов размещения предприятий одного </w:t>
      </w:r>
      <w:r>
        <w:rPr>
          <w:rFonts w:ascii="Times New Roman" w:hAnsi="Times New Roman"/>
          <w:b w:val="false"/>
          <w:i w:val="false"/>
          <w:color w:val="000000"/>
          <w:sz w:val="28"/>
        </w:rPr>
        <w:t>из промышленных кластеров Дальнего Востока (по выбору).</w:t>
      </w:r>
    </w:p>
    <w:p>
      <w:pPr>
        <w:spacing w:before="0" w:after="0" w:line="264"/>
        <w:ind w:firstLine="600"/>
        <w:jc w:val="both"/>
      </w:pPr>
      <w:r>
        <w:rPr>
          <w:rFonts w:ascii="Times New Roman" w:hAnsi="Times New Roman"/>
          <w:b/>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Тема 3. Обобщение знаний </w:t>
      </w:r>
    </w:p>
    <w:p>
      <w:pPr>
        <w:spacing w:before="0" w:after="0" w:line="264"/>
        <w:ind w:firstLine="600"/>
        <w:jc w:val="both"/>
      </w:pPr>
      <w:r>
        <w:rPr>
          <w:rFonts w:ascii="Times New Roman" w:hAnsi="Times New Roman"/>
          <w:b w:val="false"/>
          <w:i w:val="false"/>
          <w:color w:val="000000"/>
          <w:sz w:val="28"/>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pPr>
        <w:spacing w:before="0" w:after="0" w:line="264"/>
        <w:ind w:left="120"/>
        <w:jc w:val="both"/>
      </w:pPr>
      <w:r>
        <w:rPr>
          <w:rFonts w:ascii="Times New Roman" w:hAnsi="Times New Roman"/>
          <w:b/>
          <w:i w:val="false"/>
          <w:color w:val="000000"/>
          <w:sz w:val="28"/>
        </w:rPr>
        <w:t>Раздел 6. Россия в современном мире</w:t>
      </w:r>
    </w:p>
    <w:p>
      <w:pPr>
        <w:spacing w:before="0" w:after="0" w:line="264"/>
        <w:ind w:firstLine="600"/>
        <w:jc w:val="both"/>
      </w:pPr>
      <w:r>
        <w:rPr>
          <w:rFonts w:ascii="Times New Roman" w:hAnsi="Times New Roman"/>
          <w:b w:val="false"/>
          <w:i w:val="false"/>
          <w:color w:val="000000"/>
          <w:sz w:val="28"/>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pPr>
        <w:spacing w:before="0" w:after="0" w:line="264"/>
        <w:ind w:firstLine="600"/>
        <w:jc w:val="both"/>
      </w:pPr>
      <w:r>
        <w:rPr>
          <w:rFonts w:ascii="Times New Roman" w:hAnsi="Times New Roman"/>
          <w:b w:val="false"/>
          <w:i w:val="false"/>
          <w:color w:val="000000"/>
          <w:sz w:val="28"/>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bookmarkStart w:name="block-10830258" w:id="6"/>
    <w:p>
      <w:pPr>
        <w:sectPr>
          <w:pgSz w:w="11906" w:h="16383" w:orient="portrait"/>
        </w:sectPr>
      </w:pPr>
    </w:p>
    <w:bookmarkEnd w:id="6"/>
    <w:bookmarkEnd w:id="5"/>
    <w:bookmarkStart w:name="block-10830254" w:id="7"/>
    <w:p>
      <w:pPr>
        <w:spacing w:before="0" w:after="0" w:line="264"/>
        <w:ind w:left="120"/>
        <w:jc w:val="both"/>
      </w:pPr>
      <w:r>
        <w:rPr>
          <w:rFonts w:ascii="Times New Roman" w:hAnsi="Times New Roman"/>
          <w:b/>
          <w:i w:val="false"/>
          <w:color w:val="000000"/>
          <w:sz w:val="28"/>
        </w:rPr>
        <w:t>ПЛАНИРУЕМЫЕ ОБРАЗОВАТЕЛЬНЫЕ РЕЗУЛЬТАТЫ</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pPr>
        <w:spacing w:before="0" w:after="0" w:line="264"/>
        <w:ind w:firstLine="600"/>
        <w:jc w:val="both"/>
      </w:pPr>
      <w:r>
        <w:rPr>
          <w:rFonts w:ascii="Times New Roman" w:hAnsi="Times New Roman"/>
          <w:b/>
          <w:i w:val="false"/>
          <w:color w:val="000000"/>
          <w:sz w:val="28"/>
        </w:rPr>
        <w:t>Патриотического воспитания</w:t>
      </w:r>
      <w:r>
        <w:rPr>
          <w:rFonts w:ascii="Times New Roman" w:hAnsi="Times New Roman"/>
          <w:b w:val="false"/>
          <w:i w:val="false"/>
          <w:color w:val="000000"/>
          <w:sz w:val="28"/>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pPr>
        <w:spacing w:before="0" w:after="0" w:line="264"/>
        <w:ind w:firstLine="600"/>
        <w:jc w:val="both"/>
      </w:pPr>
      <w:r>
        <w:rPr>
          <w:rFonts w:ascii="Times New Roman" w:hAnsi="Times New Roman"/>
          <w:b/>
          <w:i w:val="false"/>
          <w:color w:val="000000"/>
          <w:sz w:val="28"/>
        </w:rPr>
        <w:t>Гражданского воспитания:</w:t>
      </w:r>
      <w:r>
        <w:rPr>
          <w:rFonts w:ascii="Times New Roman" w:hAnsi="Times New Roman"/>
          <w:b w:val="false"/>
          <w:i w:val="false"/>
          <w:color w:val="000000"/>
          <w:sz w:val="28"/>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pPr>
        <w:spacing w:before="0" w:after="0" w:line="264"/>
        <w:ind w:firstLine="600"/>
        <w:jc w:val="both"/>
      </w:pPr>
      <w:r>
        <w:rPr>
          <w:rFonts w:ascii="Times New Roman" w:hAnsi="Times New Roman"/>
          <w:b/>
          <w:i w:val="false"/>
          <w:color w:val="000000"/>
          <w:sz w:val="28"/>
        </w:rPr>
        <w:t>Духовно-нравственного воспитания:</w:t>
      </w:r>
      <w:r>
        <w:rPr>
          <w:rFonts w:ascii="Times New Roman" w:hAnsi="Times New Roman"/>
          <w:b w:val="false"/>
          <w:i w:val="false"/>
          <w:color w:val="000000"/>
          <w:sz w:val="28"/>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pPr>
        <w:spacing w:before="0" w:after="0" w:line="264"/>
        <w:ind w:firstLine="600"/>
        <w:jc w:val="both"/>
      </w:pPr>
      <w:r>
        <w:rPr>
          <w:rFonts w:ascii="Times New Roman" w:hAnsi="Times New Roman"/>
          <w:b/>
          <w:i w:val="false"/>
          <w:color w:val="000000"/>
          <w:sz w:val="28"/>
        </w:rPr>
        <w:t>Эстетического воспитания:</w:t>
      </w:r>
      <w:r>
        <w:rPr>
          <w:rFonts w:ascii="Times New Roman" w:hAnsi="Times New Roman"/>
          <w:b w:val="false"/>
          <w:i w:val="false"/>
          <w:color w:val="000000"/>
          <w:sz w:val="28"/>
        </w:rPr>
        <w:t xml:space="preserve">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pPr>
        <w:spacing w:before="0" w:after="0" w:line="264"/>
        <w:ind w:firstLine="600"/>
        <w:jc w:val="both"/>
      </w:pPr>
      <w:r>
        <w:rPr>
          <w:rFonts w:ascii="Times New Roman" w:hAnsi="Times New Roman"/>
          <w:b/>
          <w:i w:val="false"/>
          <w:color w:val="000000"/>
          <w:sz w:val="28"/>
        </w:rPr>
        <w:t>Ценности научного познания</w:t>
      </w:r>
      <w:r>
        <w:rPr>
          <w:rFonts w:ascii="Times New Roman" w:hAnsi="Times New Roman"/>
          <w:b w:val="false"/>
          <w:i w:val="false"/>
          <w:color w:val="000000"/>
          <w:sz w:val="28"/>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pPr>
        <w:spacing w:before="0" w:after="0" w:line="264"/>
        <w:ind w:firstLine="600"/>
        <w:jc w:val="both"/>
      </w:pPr>
      <w:r>
        <w:rPr>
          <w:rFonts w:ascii="Times New Roman" w:hAnsi="Times New Roman"/>
          <w:b/>
          <w:i w:val="false"/>
          <w:color w:val="000000"/>
          <w:sz w:val="28"/>
        </w:rPr>
        <w:t>Физического воспитания, формирования культуры здоровья и эмоционального благополучия</w:t>
      </w:r>
      <w:r>
        <w:rPr>
          <w:rFonts w:ascii="Times New Roman" w:hAnsi="Times New Roman"/>
          <w:b w:val="false"/>
          <w:i w:val="false"/>
          <w:color w:val="000000"/>
          <w:sz w:val="28"/>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pPr>
        <w:spacing w:before="0" w:after="0" w:line="264"/>
        <w:ind w:firstLine="600"/>
        <w:jc w:val="both"/>
      </w:pPr>
      <w:r>
        <w:rPr>
          <w:rFonts w:ascii="Times New Roman" w:hAnsi="Times New Roman"/>
          <w:b/>
          <w:i w:val="false"/>
          <w:color w:val="000000"/>
          <w:sz w:val="28"/>
        </w:rPr>
        <w:t xml:space="preserve">Трудового воспитания: </w:t>
      </w:r>
      <w:r>
        <w:rPr>
          <w:rFonts w:ascii="Times New Roman" w:hAnsi="Times New Roman"/>
          <w:b w:val="false"/>
          <w:i w:val="false"/>
          <w:color w:val="000000"/>
          <w:sz w:val="28"/>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pPr>
        <w:spacing w:before="0" w:after="0" w:line="264"/>
        <w:ind w:firstLine="600"/>
        <w:jc w:val="both"/>
      </w:pPr>
      <w:r>
        <w:rPr>
          <w:rFonts w:ascii="Times New Roman" w:hAnsi="Times New Roman"/>
          <w:b/>
          <w:i w:val="false"/>
          <w:color w:val="000000"/>
          <w:sz w:val="28"/>
        </w:rPr>
        <w:t>Экологического воспитания:</w:t>
      </w:r>
      <w:r>
        <w:rPr>
          <w:rFonts w:ascii="Times New Roman" w:hAnsi="Times New Roman"/>
          <w:b w:val="false"/>
          <w:i w:val="false"/>
          <w:color w:val="000000"/>
          <w:sz w:val="28"/>
        </w:rPr>
        <w:t xml:space="preserve">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Изучение географии в основной школе способствует достижению метапредметных результатов, в том числе:</w:t>
      </w:r>
    </w:p>
    <w:p>
      <w:pPr>
        <w:spacing w:before="0" w:after="0" w:line="264"/>
        <w:ind w:firstLine="600"/>
        <w:jc w:val="both"/>
      </w:pPr>
      <w:r>
        <w:rPr>
          <w:rFonts w:ascii="Times New Roman" w:hAnsi="Times New Roman"/>
          <w:b/>
          <w:i w:val="false"/>
          <w:color w:val="000000"/>
          <w:sz w:val="28"/>
        </w:rPr>
        <w:t>Овладению универсальными познавательными действиями:</w:t>
      </w:r>
    </w:p>
    <w:p>
      <w:pPr>
        <w:spacing w:before="0" w:after="0" w:line="264"/>
        <w:ind w:firstLine="600"/>
        <w:jc w:val="both"/>
      </w:pPr>
      <w:r>
        <w:rPr>
          <w:rFonts w:ascii="Times New Roman" w:hAnsi="Times New Roman"/>
          <w:b/>
          <w:i w:val="false"/>
          <w:color w:val="000000"/>
          <w:sz w:val="28"/>
        </w:rPr>
        <w:t>Базовые логические действия</w:t>
      </w:r>
    </w:p>
    <w:p>
      <w:pPr>
        <w:numPr>
          <w:ilvl w:val="0"/>
          <w:numId w:val="2"/>
        </w:numPr>
        <w:spacing w:before="0" w:after="0" w:line="264"/>
        <w:jc w:val="both"/>
      </w:pPr>
      <w:r>
        <w:rPr>
          <w:rFonts w:ascii="Times New Roman" w:hAnsi="Times New Roman"/>
          <w:b w:val="false"/>
          <w:i w:val="false"/>
          <w:color w:val="000000"/>
          <w:sz w:val="28"/>
        </w:rPr>
        <w:t>Выявлять и характеризовать существенные признаки географических объектов, процессов и явлений;</w:t>
      </w:r>
    </w:p>
    <w:p>
      <w:pPr>
        <w:numPr>
          <w:ilvl w:val="0"/>
          <w:numId w:val="2"/>
        </w:numPr>
        <w:spacing w:before="0" w:after="0" w:line="264"/>
        <w:jc w:val="both"/>
      </w:pPr>
      <w:r>
        <w:rPr>
          <w:rFonts w:ascii="Times New Roman" w:hAnsi="Times New Roman"/>
          <w:b w:val="false"/>
          <w:i w:val="false"/>
          <w:color w:val="000000"/>
          <w:sz w:val="28"/>
        </w:rPr>
        <w:t>устанавливать существенный признак классификации географических объектов, процессов и явлений, основания для их сравнения;</w:t>
      </w:r>
    </w:p>
    <w:p>
      <w:pPr>
        <w:numPr>
          <w:ilvl w:val="0"/>
          <w:numId w:val="2"/>
        </w:numPr>
        <w:spacing w:before="0" w:after="0" w:line="264"/>
        <w:jc w:val="both"/>
      </w:pPr>
      <w:r>
        <w:rPr>
          <w:rFonts w:ascii="Times New Roman" w:hAnsi="Times New Roman"/>
          <w:b w:val="false"/>
          <w:i w:val="false"/>
          <w:color w:val="000000"/>
          <w:sz w:val="28"/>
        </w:rPr>
        <w:t>выявлять закономерности и противоречия в рассматриваемых фактах и данных наблюдений с учётом предложенной географической задачи;</w:t>
      </w:r>
    </w:p>
    <w:p>
      <w:pPr>
        <w:numPr>
          <w:ilvl w:val="0"/>
          <w:numId w:val="2"/>
        </w:numPr>
        <w:spacing w:before="0" w:after="0" w:line="264"/>
        <w:jc w:val="both"/>
      </w:pPr>
      <w:r>
        <w:rPr>
          <w:rFonts w:ascii="Times New Roman" w:hAnsi="Times New Roman"/>
          <w:b w:val="false"/>
          <w:i w:val="false"/>
          <w:color w:val="000000"/>
          <w:sz w:val="28"/>
        </w:rPr>
        <w:t>выявлять дефициты географической информации, данных, необходимых для решения поставленной задачи;</w:t>
      </w:r>
    </w:p>
    <w:p>
      <w:pPr>
        <w:numPr>
          <w:ilvl w:val="0"/>
          <w:numId w:val="2"/>
        </w:numPr>
        <w:spacing w:before="0" w:after="0" w:line="264"/>
        <w:jc w:val="both"/>
      </w:pPr>
      <w:r>
        <w:rPr>
          <w:rFonts w:ascii="Times New Roman" w:hAnsi="Times New Roman"/>
          <w:b w:val="false"/>
          <w:i w:val="false"/>
          <w:color w:val="000000"/>
          <w:sz w:val="28"/>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pPr>
        <w:numPr>
          <w:ilvl w:val="0"/>
          <w:numId w:val="2"/>
        </w:numPr>
        <w:spacing w:before="0" w:after="0" w:line="264"/>
        <w:jc w:val="both"/>
      </w:pPr>
      <w:r>
        <w:rPr>
          <w:rFonts w:ascii="Times New Roman" w:hAnsi="Times New Roman"/>
          <w:b w:val="false"/>
          <w:i w:val="false"/>
          <w:color w:val="000000"/>
          <w:sz w:val="28"/>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pPr>
        <w:spacing w:before="0" w:after="0" w:line="264"/>
        <w:ind w:firstLine="600"/>
        <w:jc w:val="both"/>
      </w:pPr>
      <w:r>
        <w:rPr>
          <w:rFonts w:ascii="Times New Roman" w:hAnsi="Times New Roman"/>
          <w:b/>
          <w:i w:val="false"/>
          <w:color w:val="000000"/>
          <w:sz w:val="28"/>
        </w:rPr>
        <w:t>Базовые исследовательские действия</w:t>
      </w:r>
    </w:p>
    <w:p>
      <w:pPr>
        <w:numPr>
          <w:ilvl w:val="0"/>
          <w:numId w:val="3"/>
        </w:numPr>
        <w:spacing w:before="0" w:after="0" w:line="264"/>
        <w:jc w:val="both"/>
      </w:pPr>
      <w:r>
        <w:rPr>
          <w:rFonts w:ascii="Times New Roman" w:hAnsi="Times New Roman"/>
          <w:b w:val="false"/>
          <w:i w:val="false"/>
          <w:color w:val="000000"/>
          <w:sz w:val="28"/>
        </w:rPr>
        <w:t>Использовать географические вопросы как исследовательский инструмент познания;</w:t>
      </w:r>
    </w:p>
    <w:p>
      <w:pPr>
        <w:numPr>
          <w:ilvl w:val="0"/>
          <w:numId w:val="3"/>
        </w:numPr>
        <w:spacing w:before="0" w:after="0" w:line="264"/>
        <w:jc w:val="both"/>
      </w:pPr>
      <w:r>
        <w:rPr>
          <w:rFonts w:ascii="Times New Roman" w:hAnsi="Times New Roman"/>
          <w:b w:val="false"/>
          <w:i w:val="false"/>
          <w:color w:val="000000"/>
          <w:sz w:val="28"/>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pPr>
        <w:numPr>
          <w:ilvl w:val="0"/>
          <w:numId w:val="3"/>
        </w:numPr>
        <w:spacing w:before="0" w:after="0" w:line="264"/>
        <w:jc w:val="both"/>
      </w:pPr>
      <w:r>
        <w:rPr>
          <w:rFonts w:ascii="Times New Roman" w:hAnsi="Times New Roman"/>
          <w:b w:val="false"/>
          <w:i w:val="false"/>
          <w:color w:val="000000"/>
          <w:sz w:val="28"/>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pPr>
        <w:numPr>
          <w:ilvl w:val="0"/>
          <w:numId w:val="3"/>
        </w:numPr>
        <w:spacing w:before="0" w:after="0" w:line="264"/>
        <w:jc w:val="both"/>
      </w:pPr>
      <w:r>
        <w:rPr>
          <w:rFonts w:ascii="Times New Roman" w:hAnsi="Times New Roman"/>
          <w:b w:val="false"/>
          <w:i w:val="false"/>
          <w:color w:val="000000"/>
          <w:sz w:val="28"/>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pPr>
        <w:numPr>
          <w:ilvl w:val="0"/>
          <w:numId w:val="3"/>
        </w:numPr>
        <w:spacing w:before="0" w:after="0" w:line="264"/>
        <w:jc w:val="both"/>
      </w:pPr>
      <w:r>
        <w:rPr>
          <w:rFonts w:ascii="Times New Roman" w:hAnsi="Times New Roman"/>
          <w:b w:val="false"/>
          <w:i w:val="false"/>
          <w:color w:val="000000"/>
          <w:sz w:val="28"/>
        </w:rPr>
        <w:t>оценивать достоверность информации, полученной в ходе гео­графического исследования;</w:t>
      </w:r>
    </w:p>
    <w:p>
      <w:pPr>
        <w:numPr>
          <w:ilvl w:val="0"/>
          <w:numId w:val="3"/>
        </w:numPr>
        <w:spacing w:before="0" w:after="0" w:line="264"/>
        <w:jc w:val="both"/>
      </w:pPr>
      <w:r>
        <w:rPr>
          <w:rFonts w:ascii="Times New Roman" w:hAnsi="Times New Roman"/>
          <w:b w:val="false"/>
          <w:i w:val="false"/>
          <w:color w:val="000000"/>
          <w:sz w:val="28"/>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pPr>
        <w:numPr>
          <w:ilvl w:val="0"/>
          <w:numId w:val="3"/>
        </w:numPr>
        <w:spacing w:before="0" w:after="0" w:line="264"/>
        <w:jc w:val="both"/>
      </w:pPr>
      <w:r>
        <w:rPr>
          <w:rFonts w:ascii="Times New Roman" w:hAnsi="Times New Roman"/>
          <w:b w:val="false"/>
          <w:i w:val="false"/>
          <w:color w:val="000000"/>
          <w:sz w:val="28"/>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pPr>
        <w:spacing w:before="0" w:after="0" w:line="264"/>
        <w:ind w:firstLine="600"/>
        <w:jc w:val="both"/>
      </w:pPr>
      <w:r>
        <w:rPr>
          <w:rFonts w:ascii="Times New Roman" w:hAnsi="Times New Roman"/>
          <w:b/>
          <w:i w:val="false"/>
          <w:color w:val="000000"/>
          <w:sz w:val="28"/>
        </w:rPr>
        <w:t>Работа с информацией</w:t>
      </w:r>
    </w:p>
    <w:p>
      <w:pPr>
        <w:numPr>
          <w:ilvl w:val="0"/>
          <w:numId w:val="4"/>
        </w:numPr>
        <w:spacing w:before="0" w:after="0" w:line="264"/>
        <w:jc w:val="both"/>
      </w:pPr>
      <w:r>
        <w:rPr>
          <w:rFonts w:ascii="Times New Roman" w:hAnsi="Times New Roman"/>
          <w:b w:val="false"/>
          <w:i w:val="false"/>
          <w:color w:val="000000"/>
          <w:sz w:val="28"/>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pPr>
        <w:numPr>
          <w:ilvl w:val="0"/>
          <w:numId w:val="4"/>
        </w:numPr>
        <w:spacing w:before="0" w:after="0" w:line="264"/>
        <w:jc w:val="both"/>
      </w:pPr>
      <w:r>
        <w:rPr>
          <w:rFonts w:ascii="Times New Roman" w:hAnsi="Times New Roman"/>
          <w:b w:val="false"/>
          <w:i w:val="false"/>
          <w:color w:val="000000"/>
          <w:sz w:val="28"/>
        </w:rPr>
        <w:t>выбирать, анализировать и интерпретировать географическую информацию различных видов и форм представления;</w:t>
      </w:r>
    </w:p>
    <w:p>
      <w:pPr>
        <w:numPr>
          <w:ilvl w:val="0"/>
          <w:numId w:val="4"/>
        </w:numPr>
        <w:spacing w:before="0" w:after="0" w:line="264"/>
        <w:jc w:val="both"/>
      </w:pPr>
      <w:r>
        <w:rPr>
          <w:rFonts w:ascii="Times New Roman" w:hAnsi="Times New Roman"/>
          <w:b w:val="false"/>
          <w:i w:val="false"/>
          <w:color w:val="000000"/>
          <w:sz w:val="28"/>
        </w:rPr>
        <w:t>находить сходные аргументы, подтверждающие или опровергающие одну и ту же идею, в различных источниках географической информации;</w:t>
      </w:r>
    </w:p>
    <w:p>
      <w:pPr>
        <w:numPr>
          <w:ilvl w:val="0"/>
          <w:numId w:val="4"/>
        </w:numPr>
        <w:spacing w:before="0" w:after="0" w:line="264"/>
        <w:jc w:val="both"/>
      </w:pPr>
      <w:r>
        <w:rPr>
          <w:rFonts w:ascii="Times New Roman" w:hAnsi="Times New Roman"/>
          <w:b w:val="false"/>
          <w:i w:val="false"/>
          <w:color w:val="000000"/>
          <w:sz w:val="28"/>
        </w:rPr>
        <w:t>самостоятельно выбирать оптимальную форму представления географической информации;</w:t>
      </w:r>
    </w:p>
    <w:p>
      <w:pPr>
        <w:numPr>
          <w:ilvl w:val="0"/>
          <w:numId w:val="4"/>
        </w:numPr>
        <w:spacing w:before="0" w:after="0" w:line="264"/>
        <w:jc w:val="both"/>
      </w:pPr>
      <w:r>
        <w:rPr>
          <w:rFonts w:ascii="Times New Roman" w:hAnsi="Times New Roman"/>
          <w:b w:val="false"/>
          <w:i w:val="false"/>
          <w:color w:val="000000"/>
          <w:sz w:val="28"/>
        </w:rPr>
        <w:t>оценивать надёжность географической информации по критериям, предложенным учителем или сформулированным самостоятельно;</w:t>
      </w:r>
    </w:p>
    <w:p>
      <w:pPr>
        <w:numPr>
          <w:ilvl w:val="0"/>
          <w:numId w:val="4"/>
        </w:numPr>
        <w:spacing w:before="0" w:after="0" w:line="264"/>
        <w:jc w:val="both"/>
      </w:pPr>
      <w:r>
        <w:rPr>
          <w:rFonts w:ascii="Times New Roman" w:hAnsi="Times New Roman"/>
          <w:b w:val="false"/>
          <w:i w:val="false"/>
          <w:color w:val="000000"/>
          <w:sz w:val="28"/>
        </w:rPr>
        <w:t>систематизировать географическую информацию в разных формах.</w:t>
      </w:r>
    </w:p>
    <w:p>
      <w:pPr>
        <w:spacing w:before="0" w:after="0" w:line="264"/>
        <w:ind w:left="120"/>
        <w:jc w:val="both"/>
      </w:pPr>
    </w:p>
    <w:p>
      <w:pPr>
        <w:spacing w:before="0" w:after="0" w:line="264"/>
        <w:ind w:left="120"/>
        <w:jc w:val="both"/>
      </w:pPr>
      <w:r>
        <w:rPr>
          <w:rFonts w:ascii="Times New Roman" w:hAnsi="Times New Roman"/>
          <w:b/>
          <w:i w:val="false"/>
          <w:color w:val="000000"/>
          <w:sz w:val="28"/>
        </w:rPr>
        <w:t>Овладению универсальными коммуникативными действиями:</w:t>
      </w:r>
    </w:p>
    <w:p>
      <w:pPr>
        <w:spacing w:before="0" w:after="0" w:line="264"/>
        <w:ind w:firstLine="600"/>
        <w:jc w:val="both"/>
      </w:pPr>
      <w:r>
        <w:rPr>
          <w:rFonts w:ascii="Times New Roman" w:hAnsi="Times New Roman"/>
          <w:b/>
          <w:i w:val="false"/>
          <w:color w:val="000000"/>
          <w:sz w:val="28"/>
        </w:rPr>
        <w:t>Общение</w:t>
      </w:r>
    </w:p>
    <w:p>
      <w:pPr>
        <w:numPr>
          <w:ilvl w:val="0"/>
          <w:numId w:val="5"/>
        </w:numPr>
        <w:spacing w:before="0" w:after="0" w:line="264"/>
        <w:jc w:val="both"/>
      </w:pPr>
      <w:r>
        <w:rPr>
          <w:rFonts w:ascii="Times New Roman" w:hAnsi="Times New Roman"/>
          <w:b w:val="false"/>
          <w:i w:val="false"/>
          <w:color w:val="000000"/>
          <w:sz w:val="28"/>
        </w:rPr>
        <w:t>формулировать суждения, выражать свою точку зрения по географическим аспектам различных вопросов в устных и письменных текстах;</w:t>
      </w:r>
    </w:p>
    <w:p>
      <w:pPr>
        <w:numPr>
          <w:ilvl w:val="0"/>
          <w:numId w:val="5"/>
        </w:numPr>
        <w:spacing w:before="0" w:after="0" w:line="264"/>
        <w:jc w:val="both"/>
      </w:pPr>
      <w:r>
        <w:rPr>
          <w:rFonts w:ascii="Times New Roman" w:hAnsi="Times New Roman"/>
          <w:b w:val="false"/>
          <w:i w:val="false"/>
          <w:color w:val="000000"/>
          <w:sz w:val="28"/>
        </w:rPr>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pPr>
        <w:numPr>
          <w:ilvl w:val="0"/>
          <w:numId w:val="5"/>
        </w:numPr>
        <w:spacing w:before="0" w:after="0" w:line="264"/>
        <w:jc w:val="both"/>
      </w:pPr>
      <w:r>
        <w:rPr>
          <w:rFonts w:ascii="Times New Roman" w:hAnsi="Times New Roman"/>
          <w:b w:val="false"/>
          <w:i w:val="false"/>
          <w:color w:val="000000"/>
          <w:sz w:val="28"/>
        </w:rPr>
        <w:t>сопоставлять свои суждения по географическим вопросам с суждениями других участников диалога, обнаруживать различие и сходство позиций;</w:t>
      </w:r>
    </w:p>
    <w:p>
      <w:pPr>
        <w:numPr>
          <w:ilvl w:val="0"/>
          <w:numId w:val="5"/>
        </w:numPr>
        <w:spacing w:before="0" w:after="0" w:line="264"/>
        <w:jc w:val="both"/>
      </w:pPr>
      <w:r>
        <w:rPr>
          <w:rFonts w:ascii="Times New Roman" w:hAnsi="Times New Roman"/>
          <w:b w:val="false"/>
          <w:i w:val="false"/>
          <w:color w:val="000000"/>
          <w:sz w:val="28"/>
        </w:rPr>
        <w:t>публично представлять результаты выполненного исследования или проекта.</w:t>
      </w:r>
    </w:p>
    <w:p>
      <w:pPr>
        <w:spacing w:before="0" w:after="0" w:line="264"/>
        <w:ind w:firstLine="600"/>
        <w:jc w:val="both"/>
      </w:pPr>
      <w:r>
        <w:rPr>
          <w:rFonts w:ascii="Times New Roman" w:hAnsi="Times New Roman"/>
          <w:b/>
          <w:i w:val="false"/>
          <w:color w:val="000000"/>
          <w:sz w:val="28"/>
        </w:rPr>
        <w:t>Совместная деятельность (сотрудничество)</w:t>
      </w:r>
    </w:p>
    <w:p>
      <w:pPr>
        <w:numPr>
          <w:ilvl w:val="0"/>
          <w:numId w:val="6"/>
        </w:numPr>
        <w:spacing w:before="0" w:after="0" w:line="264"/>
        <w:jc w:val="both"/>
      </w:pPr>
      <w:r>
        <w:rPr>
          <w:rFonts w:ascii="Times New Roman" w:hAnsi="Times New Roman"/>
          <w:b w:val="false"/>
          <w:i w:val="false"/>
          <w:color w:val="000000"/>
          <w:sz w:val="28"/>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pPr>
        <w:numPr>
          <w:ilvl w:val="0"/>
          <w:numId w:val="6"/>
        </w:numPr>
        <w:spacing w:before="0" w:after="0" w:line="264"/>
        <w:jc w:val="both"/>
      </w:pPr>
      <w:r>
        <w:rPr>
          <w:rFonts w:ascii="Times New Roman" w:hAnsi="Times New Roman"/>
          <w:b w:val="false"/>
          <w:i w:val="false"/>
          <w:color w:val="000000"/>
          <w:sz w:val="28"/>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pPr>
        <w:numPr>
          <w:ilvl w:val="0"/>
          <w:numId w:val="6"/>
        </w:numPr>
        <w:spacing w:before="0" w:after="0" w:line="264"/>
        <w:jc w:val="both"/>
      </w:pPr>
      <w:r>
        <w:rPr>
          <w:rFonts w:ascii="Times New Roman" w:hAnsi="Times New Roman"/>
          <w:b w:val="false"/>
          <w:i w:val="false"/>
          <w:color w:val="000000"/>
          <w:sz w:val="28"/>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Овладению универсальными учебными регулятивными действиями:</w:t>
      </w:r>
    </w:p>
    <w:p>
      <w:pPr>
        <w:spacing w:before="0" w:after="0" w:line="264"/>
        <w:ind w:firstLine="600"/>
        <w:jc w:val="both"/>
      </w:pPr>
      <w:r>
        <w:rPr>
          <w:rFonts w:ascii="Times New Roman" w:hAnsi="Times New Roman"/>
          <w:b/>
          <w:i w:val="false"/>
          <w:color w:val="000000"/>
          <w:sz w:val="28"/>
        </w:rPr>
        <w:t>Самоорганизация</w:t>
      </w:r>
    </w:p>
    <w:p>
      <w:pPr>
        <w:numPr>
          <w:ilvl w:val="0"/>
          <w:numId w:val="7"/>
        </w:numPr>
        <w:spacing w:before="0" w:after="0" w:line="264"/>
        <w:jc w:val="both"/>
      </w:pPr>
      <w:r>
        <w:rPr>
          <w:rFonts w:ascii="Times New Roman" w:hAnsi="Times New Roman"/>
          <w:b w:val="false"/>
          <w:i w:val="false"/>
          <w:color w:val="000000"/>
          <w:sz w:val="28"/>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pPr>
        <w:numPr>
          <w:ilvl w:val="0"/>
          <w:numId w:val="7"/>
        </w:numPr>
        <w:spacing w:before="0" w:after="0" w:line="264"/>
        <w:jc w:val="both"/>
      </w:pPr>
      <w:r>
        <w:rPr>
          <w:rFonts w:ascii="Times New Roman" w:hAnsi="Times New Roman"/>
          <w:b w:val="false"/>
          <w:i w:val="false"/>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pPr>
        <w:spacing w:before="0" w:after="0" w:line="264"/>
        <w:ind w:firstLine="600"/>
        <w:jc w:val="both"/>
      </w:pPr>
      <w:r>
        <w:rPr>
          <w:rFonts w:ascii="Times New Roman" w:hAnsi="Times New Roman"/>
          <w:b/>
          <w:i w:val="false"/>
          <w:color w:val="000000"/>
          <w:sz w:val="28"/>
        </w:rPr>
        <w:t>Самоконтроль (рефлексия)</w:t>
      </w:r>
    </w:p>
    <w:p>
      <w:pPr>
        <w:numPr>
          <w:ilvl w:val="0"/>
          <w:numId w:val="8"/>
        </w:numPr>
        <w:spacing w:before="0" w:after="0" w:line="264"/>
        <w:jc w:val="both"/>
      </w:pPr>
      <w:r>
        <w:rPr>
          <w:rFonts w:ascii="Times New Roman" w:hAnsi="Times New Roman"/>
          <w:b w:val="false"/>
          <w:i w:val="false"/>
          <w:color w:val="000000"/>
          <w:sz w:val="28"/>
        </w:rPr>
        <w:t>владеть способами самоконтроля и рефлексии;</w:t>
      </w:r>
    </w:p>
    <w:p>
      <w:pPr>
        <w:numPr>
          <w:ilvl w:val="0"/>
          <w:numId w:val="8"/>
        </w:numPr>
        <w:spacing w:before="0" w:after="0" w:line="264"/>
        <w:jc w:val="both"/>
      </w:pPr>
      <w:r>
        <w:rPr>
          <w:rFonts w:ascii="Times New Roman" w:hAnsi="Times New Roman"/>
          <w:b w:val="false"/>
          <w:i w:val="false"/>
          <w:color w:val="000000"/>
          <w:sz w:val="28"/>
        </w:rPr>
        <w:t>объяснять причины достижения (недостижения) результатов деятельности, давать оценку приобретённому опыту;</w:t>
      </w:r>
    </w:p>
    <w:p>
      <w:pPr>
        <w:numPr>
          <w:ilvl w:val="0"/>
          <w:numId w:val="8"/>
        </w:numPr>
        <w:spacing w:before="0" w:after="0" w:line="264"/>
        <w:jc w:val="both"/>
      </w:pPr>
      <w:r>
        <w:rPr>
          <w:rFonts w:ascii="Times New Roman" w:hAnsi="Times New Roman"/>
          <w:b w:val="false"/>
          <w:i w:val="false"/>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pPr>
        <w:numPr>
          <w:ilvl w:val="0"/>
          <w:numId w:val="8"/>
        </w:numPr>
        <w:spacing w:before="0" w:after="0" w:line="264"/>
        <w:jc w:val="both"/>
      </w:pPr>
      <w:r>
        <w:rPr>
          <w:rFonts w:ascii="Times New Roman" w:hAnsi="Times New Roman"/>
          <w:b w:val="false"/>
          <w:i w:val="false"/>
          <w:color w:val="000000"/>
          <w:sz w:val="28"/>
        </w:rPr>
        <w:t>оценивать соответствие результата цели и условиям</w:t>
      </w:r>
    </w:p>
    <w:p>
      <w:pPr>
        <w:spacing w:before="0" w:after="0" w:line="264"/>
        <w:ind w:firstLine="600"/>
        <w:jc w:val="both"/>
      </w:pPr>
      <w:r>
        <w:rPr>
          <w:rFonts w:ascii="Times New Roman" w:hAnsi="Times New Roman"/>
          <w:b/>
          <w:i w:val="false"/>
          <w:color w:val="000000"/>
          <w:sz w:val="28"/>
        </w:rPr>
        <w:t>Принятие себя и других</w:t>
      </w:r>
    </w:p>
    <w:p>
      <w:pPr>
        <w:numPr>
          <w:ilvl w:val="0"/>
          <w:numId w:val="9"/>
        </w:numPr>
        <w:spacing w:before="0" w:after="0" w:line="264"/>
        <w:jc w:val="both"/>
      </w:pPr>
      <w:r>
        <w:rPr>
          <w:rFonts w:ascii="Times New Roman" w:hAnsi="Times New Roman"/>
          <w:b w:val="false"/>
          <w:i w:val="false"/>
          <w:color w:val="000000"/>
          <w:sz w:val="28"/>
        </w:rPr>
        <w:t>осознанно относиться к другому человеку, его мнению;</w:t>
      </w:r>
    </w:p>
    <w:p>
      <w:pPr>
        <w:numPr>
          <w:ilvl w:val="0"/>
          <w:numId w:val="9"/>
        </w:numPr>
        <w:spacing w:before="0" w:after="0" w:line="264"/>
        <w:jc w:val="both"/>
      </w:pPr>
      <w:r>
        <w:rPr>
          <w:rFonts w:ascii="Times New Roman" w:hAnsi="Times New Roman"/>
          <w:b w:val="false"/>
          <w:i w:val="false"/>
          <w:color w:val="000000"/>
          <w:sz w:val="28"/>
        </w:rPr>
        <w:t>признавать своё право на ошибку и такое же право другого.</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left="120"/>
        <w:jc w:val="both"/>
      </w:pPr>
      <w:r>
        <w:rPr>
          <w:rFonts w:ascii="Times New Roman" w:hAnsi="Times New Roman"/>
          <w:b/>
          <w:i w:val="false"/>
          <w:color w:val="000000"/>
          <w:sz w:val="28"/>
        </w:rPr>
        <w:t>5 КЛАСС</w:t>
      </w:r>
    </w:p>
    <w:p>
      <w:pPr>
        <w:spacing w:before="0" w:after="0" w:line="264"/>
        <w:ind w:left="120"/>
        <w:jc w:val="both"/>
      </w:pPr>
    </w:p>
    <w:p>
      <w:pPr>
        <w:numPr>
          <w:ilvl w:val="0"/>
          <w:numId w:val="10"/>
        </w:numPr>
        <w:spacing w:before="0" w:after="0" w:line="264"/>
        <w:jc w:val="both"/>
      </w:pPr>
      <w:r>
        <w:rPr>
          <w:rFonts w:ascii="Times New Roman" w:hAnsi="Times New Roman"/>
          <w:b w:val="false"/>
          <w:i w:val="false"/>
          <w:color w:val="000000"/>
          <w:sz w:val="28"/>
        </w:rPr>
        <w:t>Приводить примеры географических объектов, процессов и явлений, изучаемых различными ветвями географической науки;</w:t>
      </w:r>
    </w:p>
    <w:p>
      <w:pPr>
        <w:numPr>
          <w:ilvl w:val="0"/>
          <w:numId w:val="10"/>
        </w:numPr>
        <w:spacing w:before="0" w:after="0" w:line="264"/>
        <w:jc w:val="both"/>
      </w:pPr>
      <w:r>
        <w:rPr>
          <w:rFonts w:ascii="Times New Roman" w:hAnsi="Times New Roman"/>
          <w:b w:val="false"/>
          <w:i w:val="false"/>
          <w:color w:val="000000"/>
          <w:sz w:val="28"/>
        </w:rPr>
        <w:t>приводить примеры методов исследования, применяемых в географии;</w:t>
      </w:r>
    </w:p>
    <w:p>
      <w:pPr>
        <w:numPr>
          <w:ilvl w:val="0"/>
          <w:numId w:val="10"/>
        </w:numPr>
        <w:spacing w:before="0" w:after="0" w:line="264"/>
        <w:jc w:val="both"/>
      </w:pPr>
      <w:r>
        <w:rPr>
          <w:rFonts w:ascii="Times New Roman" w:hAnsi="Times New Roman"/>
          <w:b w:val="false"/>
          <w:i w:val="false"/>
          <w:color w:val="000000"/>
          <w:sz w:val="28"/>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pPr>
        <w:numPr>
          <w:ilvl w:val="0"/>
          <w:numId w:val="10"/>
        </w:numPr>
        <w:spacing w:before="0" w:after="0" w:line="264"/>
        <w:jc w:val="both"/>
      </w:pPr>
      <w:r>
        <w:rPr>
          <w:rFonts w:ascii="Times New Roman" w:hAnsi="Times New Roman"/>
          <w:b w:val="false"/>
          <w:i w:val="false"/>
          <w:color w:val="000000"/>
          <w:sz w:val="28"/>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pPr>
        <w:numPr>
          <w:ilvl w:val="0"/>
          <w:numId w:val="10"/>
        </w:numPr>
        <w:spacing w:before="0" w:after="0" w:line="264"/>
        <w:jc w:val="both"/>
      </w:pPr>
      <w:r>
        <w:rPr>
          <w:rFonts w:ascii="Times New Roman" w:hAnsi="Times New Roman"/>
          <w:b w:val="false"/>
          <w:i w:val="false"/>
          <w:color w:val="000000"/>
          <w:sz w:val="28"/>
        </w:rPr>
        <w:t>различать вклад великих путешественников в географическое изучение Земли;</w:t>
      </w:r>
    </w:p>
    <w:p>
      <w:pPr>
        <w:numPr>
          <w:ilvl w:val="0"/>
          <w:numId w:val="10"/>
        </w:numPr>
        <w:spacing w:before="0" w:after="0" w:line="264"/>
        <w:jc w:val="both"/>
      </w:pPr>
      <w:r>
        <w:rPr>
          <w:rFonts w:ascii="Times New Roman" w:hAnsi="Times New Roman"/>
          <w:b w:val="false"/>
          <w:i w:val="false"/>
          <w:color w:val="000000"/>
          <w:sz w:val="28"/>
        </w:rPr>
        <w:t>описывать и сравнивать маршруты их путешествий;</w:t>
      </w:r>
    </w:p>
    <w:p>
      <w:pPr>
        <w:numPr>
          <w:ilvl w:val="0"/>
          <w:numId w:val="10"/>
        </w:numPr>
        <w:spacing w:before="0" w:after="0" w:line="264"/>
        <w:jc w:val="both"/>
      </w:pPr>
      <w:r>
        <w:rPr>
          <w:rFonts w:ascii="Times New Roman" w:hAnsi="Times New Roman"/>
          <w:b w:val="false"/>
          <w:i w:val="false"/>
          <w:color w:val="000000"/>
          <w:sz w:val="28"/>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pPr>
        <w:numPr>
          <w:ilvl w:val="0"/>
          <w:numId w:val="10"/>
        </w:numPr>
        <w:spacing w:before="0" w:after="0" w:line="264"/>
        <w:jc w:val="both"/>
      </w:pPr>
      <w:r>
        <w:rPr>
          <w:rFonts w:ascii="Times New Roman" w:hAnsi="Times New Roman"/>
          <w:b w:val="false"/>
          <w:i w:val="false"/>
          <w:color w:val="000000"/>
          <w:sz w:val="28"/>
        </w:rPr>
        <w:t>различать вклад великих путешественников в географическое изучение Земли;</w:t>
      </w:r>
    </w:p>
    <w:p>
      <w:pPr>
        <w:numPr>
          <w:ilvl w:val="0"/>
          <w:numId w:val="10"/>
        </w:numPr>
        <w:spacing w:before="0" w:after="0" w:line="264"/>
        <w:jc w:val="both"/>
      </w:pPr>
      <w:r>
        <w:rPr>
          <w:rFonts w:ascii="Times New Roman" w:hAnsi="Times New Roman"/>
          <w:b w:val="false"/>
          <w:i w:val="false"/>
          <w:color w:val="000000"/>
          <w:sz w:val="28"/>
        </w:rPr>
        <w:t>описывать и сравнивать маршруты их путешествий;</w:t>
      </w:r>
    </w:p>
    <w:p>
      <w:pPr>
        <w:numPr>
          <w:ilvl w:val="0"/>
          <w:numId w:val="10"/>
        </w:numPr>
        <w:spacing w:before="0" w:after="0" w:line="264"/>
        <w:jc w:val="both"/>
      </w:pPr>
      <w:r>
        <w:rPr>
          <w:rFonts w:ascii="Times New Roman" w:hAnsi="Times New Roman"/>
          <w:b w:val="false"/>
          <w:i w:val="false"/>
          <w:color w:val="000000"/>
          <w:sz w:val="28"/>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pPr>
        <w:numPr>
          <w:ilvl w:val="0"/>
          <w:numId w:val="10"/>
        </w:numPr>
        <w:spacing w:before="0" w:after="0" w:line="264"/>
        <w:jc w:val="both"/>
      </w:pPr>
      <w:r>
        <w:rPr>
          <w:rFonts w:ascii="Times New Roman" w:hAnsi="Times New Roman"/>
          <w:b w:val="false"/>
          <w:i w:val="false"/>
          <w:color w:val="000000"/>
          <w:sz w:val="28"/>
        </w:rPr>
        <w:t>определять направления, расстояния по плану местности и по географическим картам, географические координаты по географическим картам;</w:t>
      </w:r>
    </w:p>
    <w:p>
      <w:pPr>
        <w:numPr>
          <w:ilvl w:val="0"/>
          <w:numId w:val="10"/>
        </w:numPr>
        <w:spacing w:before="0" w:after="0" w:line="264"/>
        <w:jc w:val="both"/>
      </w:pPr>
      <w:r>
        <w:rPr>
          <w:rFonts w:ascii="Times New Roman" w:hAnsi="Times New Roman"/>
          <w:b w:val="false"/>
          <w:i w:val="false"/>
          <w:color w:val="000000"/>
          <w:sz w:val="28"/>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pPr>
        <w:numPr>
          <w:ilvl w:val="0"/>
          <w:numId w:val="10"/>
        </w:numPr>
        <w:spacing w:before="0" w:after="0" w:line="264"/>
        <w:jc w:val="both"/>
      </w:pPr>
      <w:r>
        <w:rPr>
          <w:rFonts w:ascii="Times New Roman" w:hAnsi="Times New Roman"/>
          <w:b w:val="false"/>
          <w:i w:val="false"/>
          <w:color w:val="000000"/>
          <w:sz w:val="28"/>
        </w:rPr>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pPr>
        <w:numPr>
          <w:ilvl w:val="0"/>
          <w:numId w:val="10"/>
        </w:numPr>
        <w:spacing w:before="0" w:after="0" w:line="264"/>
        <w:jc w:val="both"/>
      </w:pPr>
      <w:r>
        <w:rPr>
          <w:rFonts w:ascii="Times New Roman" w:hAnsi="Times New Roman"/>
          <w:b w:val="false"/>
          <w:i w:val="false"/>
          <w:color w:val="000000"/>
          <w:sz w:val="28"/>
        </w:rPr>
        <w:t>различать понятия «план местности» и «географическая карта», параллель» и «меридиан»;</w:t>
      </w:r>
    </w:p>
    <w:p>
      <w:pPr>
        <w:numPr>
          <w:ilvl w:val="0"/>
          <w:numId w:val="10"/>
        </w:numPr>
        <w:spacing w:before="0" w:after="0" w:line="264"/>
        <w:jc w:val="both"/>
      </w:pPr>
      <w:r>
        <w:rPr>
          <w:rFonts w:ascii="Times New Roman" w:hAnsi="Times New Roman"/>
          <w:b w:val="false"/>
          <w:i w:val="false"/>
          <w:color w:val="000000"/>
          <w:sz w:val="28"/>
        </w:rPr>
        <w:t>приводить примеры влияния Солнца на мир живой и неживой природы;</w:t>
      </w:r>
    </w:p>
    <w:p>
      <w:pPr>
        <w:numPr>
          <w:ilvl w:val="0"/>
          <w:numId w:val="10"/>
        </w:numPr>
        <w:spacing w:before="0" w:after="0" w:line="264"/>
        <w:jc w:val="both"/>
      </w:pPr>
      <w:r>
        <w:rPr>
          <w:rFonts w:ascii="Times New Roman" w:hAnsi="Times New Roman"/>
          <w:b w:val="false"/>
          <w:i w:val="false"/>
          <w:color w:val="000000"/>
          <w:sz w:val="28"/>
        </w:rPr>
        <w:t>объяснять причины смены дня и ночи и времён года;</w:t>
      </w:r>
    </w:p>
    <w:p>
      <w:pPr>
        <w:numPr>
          <w:ilvl w:val="0"/>
          <w:numId w:val="10"/>
        </w:numPr>
        <w:spacing w:before="0" w:after="0" w:line="264"/>
        <w:jc w:val="both"/>
      </w:pPr>
      <w:r>
        <w:rPr>
          <w:rFonts w:ascii="Times New Roman" w:hAnsi="Times New Roman"/>
          <w:b w:val="false"/>
          <w:i w:val="false"/>
          <w:color w:val="000000"/>
          <w:sz w:val="28"/>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pPr>
        <w:numPr>
          <w:ilvl w:val="0"/>
          <w:numId w:val="10"/>
        </w:numPr>
        <w:spacing w:before="0" w:after="0" w:line="264"/>
        <w:jc w:val="both"/>
      </w:pPr>
      <w:r>
        <w:rPr>
          <w:rFonts w:ascii="Times New Roman" w:hAnsi="Times New Roman"/>
          <w:b w:val="false"/>
          <w:i w:val="false"/>
          <w:color w:val="000000"/>
          <w:sz w:val="28"/>
        </w:rPr>
        <w:t>различать понятия «земная кора»; «ядро», «мантия»; «минерал» и «горная порода»;</w:t>
      </w:r>
    </w:p>
    <w:p>
      <w:pPr>
        <w:numPr>
          <w:ilvl w:val="0"/>
          <w:numId w:val="10"/>
        </w:numPr>
        <w:spacing w:before="0" w:after="0" w:line="264"/>
        <w:jc w:val="both"/>
      </w:pPr>
      <w:r>
        <w:rPr>
          <w:rFonts w:ascii="Times New Roman" w:hAnsi="Times New Roman"/>
          <w:b w:val="false"/>
          <w:i w:val="false"/>
          <w:color w:val="000000"/>
          <w:sz w:val="28"/>
        </w:rPr>
        <w:t>различать понятия «материковая» и «океаническая» земная кора;</w:t>
      </w:r>
    </w:p>
    <w:p>
      <w:pPr>
        <w:numPr>
          <w:ilvl w:val="0"/>
          <w:numId w:val="10"/>
        </w:numPr>
        <w:spacing w:before="0" w:after="0" w:line="264"/>
        <w:jc w:val="both"/>
      </w:pPr>
      <w:r>
        <w:rPr>
          <w:rFonts w:ascii="Times New Roman" w:hAnsi="Times New Roman"/>
          <w:b w:val="false"/>
          <w:i w:val="false"/>
          <w:color w:val="000000"/>
          <w:sz w:val="28"/>
        </w:rPr>
        <w:t>различать изученные минералы и горные породы, материковую и океаническую земную кору;</w:t>
      </w:r>
    </w:p>
    <w:p>
      <w:pPr>
        <w:numPr>
          <w:ilvl w:val="0"/>
          <w:numId w:val="10"/>
        </w:numPr>
        <w:spacing w:before="0" w:after="0" w:line="264"/>
        <w:jc w:val="both"/>
      </w:pPr>
      <w:r>
        <w:rPr>
          <w:rFonts w:ascii="Times New Roman" w:hAnsi="Times New Roman"/>
          <w:b w:val="false"/>
          <w:i w:val="false"/>
          <w:color w:val="000000"/>
          <w:sz w:val="28"/>
        </w:rPr>
        <w:t>показывать на карте и обозначать на контурной карте материки и океаны, крупные формы рельефа Земли;</w:t>
      </w:r>
    </w:p>
    <w:p>
      <w:pPr>
        <w:numPr>
          <w:ilvl w:val="0"/>
          <w:numId w:val="10"/>
        </w:numPr>
        <w:spacing w:before="0" w:after="0" w:line="264"/>
        <w:jc w:val="both"/>
      </w:pPr>
      <w:r>
        <w:rPr>
          <w:rFonts w:ascii="Times New Roman" w:hAnsi="Times New Roman"/>
          <w:b w:val="false"/>
          <w:i w:val="false"/>
          <w:color w:val="000000"/>
          <w:sz w:val="28"/>
        </w:rPr>
        <w:t>различать горы и равнины;</w:t>
      </w:r>
    </w:p>
    <w:p>
      <w:pPr>
        <w:numPr>
          <w:ilvl w:val="0"/>
          <w:numId w:val="10"/>
        </w:numPr>
        <w:spacing w:before="0" w:after="0" w:line="264"/>
        <w:jc w:val="both"/>
      </w:pPr>
      <w:r>
        <w:rPr>
          <w:rFonts w:ascii="Times New Roman" w:hAnsi="Times New Roman"/>
          <w:b w:val="false"/>
          <w:i w:val="false"/>
          <w:color w:val="000000"/>
          <w:sz w:val="28"/>
        </w:rPr>
        <w:t>классифицировать формы рельефа суши по высоте и по внешнему облику;</w:t>
      </w:r>
    </w:p>
    <w:p>
      <w:pPr>
        <w:numPr>
          <w:ilvl w:val="0"/>
          <w:numId w:val="10"/>
        </w:numPr>
        <w:spacing w:before="0" w:after="0" w:line="264"/>
        <w:jc w:val="both"/>
      </w:pPr>
      <w:r>
        <w:rPr>
          <w:rFonts w:ascii="Times New Roman" w:hAnsi="Times New Roman"/>
          <w:b w:val="false"/>
          <w:i w:val="false"/>
          <w:color w:val="000000"/>
          <w:sz w:val="28"/>
        </w:rPr>
        <w:t>называть причины землетрясений и вулканических извержений;</w:t>
      </w:r>
    </w:p>
    <w:p>
      <w:pPr>
        <w:numPr>
          <w:ilvl w:val="0"/>
          <w:numId w:val="10"/>
        </w:numPr>
        <w:spacing w:before="0" w:after="0" w:line="264"/>
        <w:jc w:val="both"/>
      </w:pPr>
      <w:r>
        <w:rPr>
          <w:rFonts w:ascii="Times New Roman" w:hAnsi="Times New Roman"/>
          <w:b w:val="false"/>
          <w:i w:val="false"/>
          <w:color w:val="000000"/>
          <w:sz w:val="28"/>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pPr>
        <w:numPr>
          <w:ilvl w:val="0"/>
          <w:numId w:val="10"/>
        </w:numPr>
        <w:spacing w:before="0" w:after="0" w:line="264"/>
        <w:jc w:val="both"/>
      </w:pPr>
      <w:r>
        <w:rPr>
          <w:rFonts w:ascii="Times New Roman" w:hAnsi="Times New Roman"/>
          <w:b w:val="false"/>
          <w:i w:val="false"/>
          <w:color w:val="000000"/>
          <w:sz w:val="28"/>
        </w:rPr>
        <w:t>применять понятия «эпицентр землетрясения» и «очаг землетрясения» для решения познавательных задач;</w:t>
      </w:r>
    </w:p>
    <w:p>
      <w:pPr>
        <w:numPr>
          <w:ilvl w:val="0"/>
          <w:numId w:val="10"/>
        </w:numPr>
        <w:spacing w:before="0" w:after="0" w:line="264"/>
        <w:jc w:val="both"/>
      </w:pPr>
      <w:r>
        <w:rPr>
          <w:rFonts w:ascii="Times New Roman" w:hAnsi="Times New Roman"/>
          <w:b w:val="false"/>
          <w:i w:val="false"/>
          <w:color w:val="000000"/>
          <w:sz w:val="28"/>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pPr>
        <w:numPr>
          <w:ilvl w:val="0"/>
          <w:numId w:val="10"/>
        </w:numPr>
        <w:spacing w:before="0" w:after="0" w:line="264"/>
        <w:jc w:val="both"/>
      </w:pPr>
      <w:r>
        <w:rPr>
          <w:rFonts w:ascii="Times New Roman" w:hAnsi="Times New Roman"/>
          <w:b w:val="false"/>
          <w:i w:val="false"/>
          <w:color w:val="000000"/>
          <w:sz w:val="28"/>
        </w:rPr>
        <w:t>классифицировать острова по происхождению;</w:t>
      </w:r>
    </w:p>
    <w:p>
      <w:pPr>
        <w:numPr>
          <w:ilvl w:val="0"/>
          <w:numId w:val="10"/>
        </w:numPr>
        <w:spacing w:before="0" w:after="0" w:line="264"/>
        <w:jc w:val="both"/>
      </w:pPr>
      <w:r>
        <w:rPr>
          <w:rFonts w:ascii="Times New Roman" w:hAnsi="Times New Roman"/>
          <w:b w:val="false"/>
          <w:i w:val="false"/>
          <w:color w:val="000000"/>
          <w:sz w:val="28"/>
        </w:rPr>
        <w:t>приводить примеры опасных природных явлений в литосфере и средств их предупреждения;</w:t>
      </w:r>
    </w:p>
    <w:p>
      <w:pPr>
        <w:numPr>
          <w:ilvl w:val="0"/>
          <w:numId w:val="10"/>
        </w:numPr>
        <w:spacing w:before="0" w:after="0" w:line="264"/>
        <w:jc w:val="both"/>
      </w:pPr>
      <w:r>
        <w:rPr>
          <w:rFonts w:ascii="Times New Roman" w:hAnsi="Times New Roman"/>
          <w:b w:val="false"/>
          <w:i w:val="false"/>
          <w:color w:val="000000"/>
          <w:sz w:val="28"/>
        </w:rPr>
        <w:t>приводить примеры изменений в литосфере в результате деятельности человека на примере своей местности, России и мира;</w:t>
      </w:r>
    </w:p>
    <w:p>
      <w:pPr>
        <w:numPr>
          <w:ilvl w:val="0"/>
          <w:numId w:val="10"/>
        </w:numPr>
        <w:spacing w:before="0" w:after="0" w:line="264"/>
        <w:jc w:val="both"/>
      </w:pPr>
      <w:r>
        <w:rPr>
          <w:rFonts w:ascii="Times New Roman" w:hAnsi="Times New Roman"/>
          <w:b w:val="false"/>
          <w:i w:val="false"/>
          <w:color w:val="000000"/>
          <w:sz w:val="28"/>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pPr>
        <w:numPr>
          <w:ilvl w:val="0"/>
          <w:numId w:val="10"/>
        </w:numPr>
        <w:spacing w:before="0" w:after="0" w:line="264"/>
        <w:jc w:val="both"/>
      </w:pPr>
      <w:r>
        <w:rPr>
          <w:rFonts w:ascii="Times New Roman" w:hAnsi="Times New Roman"/>
          <w:b w:val="false"/>
          <w:i w:val="false"/>
          <w:color w:val="000000"/>
          <w:sz w:val="28"/>
        </w:rPr>
        <w:t>приводить примеры действия внешних процессов рельефообразования и наличия полезных ископаемых в своей местности;</w:t>
      </w:r>
    </w:p>
    <w:p>
      <w:pPr>
        <w:numPr>
          <w:ilvl w:val="0"/>
          <w:numId w:val="10"/>
        </w:numPr>
        <w:spacing w:before="0" w:after="0" w:line="264"/>
        <w:jc w:val="both"/>
      </w:pPr>
      <w:r>
        <w:rPr>
          <w:rFonts w:ascii="Times New Roman" w:hAnsi="Times New Roman"/>
          <w:b w:val="false"/>
          <w:i w:val="false"/>
          <w:color w:val="000000"/>
          <w:sz w:val="28"/>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6 КЛАСС</w:t>
      </w:r>
    </w:p>
    <w:p>
      <w:pPr>
        <w:spacing w:before="0" w:after="0" w:line="264"/>
        <w:ind w:left="120"/>
        <w:jc w:val="both"/>
      </w:pPr>
    </w:p>
    <w:p>
      <w:pPr>
        <w:numPr>
          <w:ilvl w:val="0"/>
          <w:numId w:val="11"/>
        </w:numPr>
        <w:spacing w:before="0" w:after="0" w:line="264"/>
        <w:jc w:val="both"/>
      </w:pPr>
      <w:r>
        <w:rPr>
          <w:rFonts w:ascii="Times New Roman" w:hAnsi="Times New Roman"/>
          <w:b w:val="false"/>
          <w:i w:val="false"/>
          <w:color w:val="000000"/>
          <w:sz w:val="28"/>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pPr>
        <w:numPr>
          <w:ilvl w:val="0"/>
          <w:numId w:val="11"/>
        </w:numPr>
        <w:spacing w:before="0" w:after="0" w:line="264"/>
        <w:jc w:val="both"/>
      </w:pPr>
      <w:r>
        <w:rPr>
          <w:rFonts w:ascii="Times New Roman" w:hAnsi="Times New Roman"/>
          <w:b w:val="false"/>
          <w:i w:val="false"/>
          <w:color w:val="000000"/>
          <w:sz w:val="28"/>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pPr>
        <w:numPr>
          <w:ilvl w:val="0"/>
          <w:numId w:val="11"/>
        </w:numPr>
        <w:spacing w:before="0" w:after="0" w:line="264"/>
        <w:jc w:val="both"/>
      </w:pPr>
      <w:r>
        <w:rPr>
          <w:rFonts w:ascii="Times New Roman" w:hAnsi="Times New Roman"/>
          <w:b w:val="false"/>
          <w:i w:val="false"/>
          <w:color w:val="000000"/>
          <w:sz w:val="28"/>
        </w:rPr>
        <w:t>приводить примеры опасных природных явлений в геосферах и средств их предупреждения;</w:t>
      </w:r>
    </w:p>
    <w:p>
      <w:pPr>
        <w:numPr>
          <w:ilvl w:val="0"/>
          <w:numId w:val="11"/>
        </w:numPr>
        <w:spacing w:before="0" w:after="0" w:line="264"/>
        <w:jc w:val="both"/>
      </w:pPr>
      <w:r>
        <w:rPr>
          <w:rFonts w:ascii="Times New Roman" w:hAnsi="Times New Roman"/>
          <w:b w:val="false"/>
          <w:i w:val="false"/>
          <w:color w:val="000000"/>
          <w:sz w:val="28"/>
        </w:rPr>
        <w:t>сравнивать инструментарий (способы) получения географической информации на разных этапах географического изучения Земли;</w:t>
      </w:r>
    </w:p>
    <w:p>
      <w:pPr>
        <w:numPr>
          <w:ilvl w:val="0"/>
          <w:numId w:val="11"/>
        </w:numPr>
        <w:spacing w:before="0" w:after="0" w:line="264"/>
        <w:jc w:val="both"/>
      </w:pPr>
      <w:r>
        <w:rPr>
          <w:rFonts w:ascii="Times New Roman" w:hAnsi="Times New Roman"/>
          <w:b w:val="false"/>
          <w:i w:val="false"/>
          <w:color w:val="000000"/>
          <w:sz w:val="28"/>
        </w:rPr>
        <w:t>различать свойства вод отдельных частей Мирового океана;</w:t>
      </w:r>
    </w:p>
    <w:p>
      <w:pPr>
        <w:numPr>
          <w:ilvl w:val="0"/>
          <w:numId w:val="11"/>
        </w:numPr>
        <w:spacing w:before="0" w:after="0" w:line="264"/>
        <w:jc w:val="both"/>
      </w:pPr>
      <w:r>
        <w:rPr>
          <w:rFonts w:ascii="Times New Roman" w:hAnsi="Times New Roman"/>
          <w:b w:val="false"/>
          <w:i w:val="false"/>
          <w:color w:val="000000"/>
          <w:sz w:val="28"/>
        </w:rPr>
        <w:t>применять понятия «гидросфера», «круговорот воды», «цунами», «приливы и отливы» для решения учебных и (или) практико-ориентированных задач;</w:t>
      </w:r>
    </w:p>
    <w:p>
      <w:pPr>
        <w:numPr>
          <w:ilvl w:val="0"/>
          <w:numId w:val="11"/>
        </w:numPr>
        <w:spacing w:before="0" w:after="0" w:line="264"/>
        <w:jc w:val="both"/>
      </w:pPr>
      <w:r>
        <w:rPr>
          <w:rFonts w:ascii="Times New Roman" w:hAnsi="Times New Roman"/>
          <w:b w:val="false"/>
          <w:i w:val="false"/>
          <w:color w:val="000000"/>
          <w:sz w:val="28"/>
        </w:rPr>
        <w:t>классифицировать объекты гидросферы (моря, озёра, реки, подземные воды, болота, ледники) по заданным признакам;</w:t>
      </w:r>
    </w:p>
    <w:p>
      <w:pPr>
        <w:numPr>
          <w:ilvl w:val="0"/>
          <w:numId w:val="11"/>
        </w:numPr>
        <w:spacing w:before="0" w:after="0" w:line="264"/>
        <w:jc w:val="both"/>
      </w:pPr>
      <w:r>
        <w:rPr>
          <w:rFonts w:ascii="Times New Roman" w:hAnsi="Times New Roman"/>
          <w:b w:val="false"/>
          <w:i w:val="false"/>
          <w:color w:val="000000"/>
          <w:sz w:val="28"/>
        </w:rPr>
        <w:t>различать питание и режим рек;</w:t>
      </w:r>
    </w:p>
    <w:p>
      <w:pPr>
        <w:numPr>
          <w:ilvl w:val="0"/>
          <w:numId w:val="11"/>
        </w:numPr>
        <w:spacing w:before="0" w:after="0" w:line="264"/>
        <w:jc w:val="both"/>
      </w:pPr>
      <w:r>
        <w:rPr>
          <w:rFonts w:ascii="Times New Roman" w:hAnsi="Times New Roman"/>
          <w:b w:val="false"/>
          <w:i w:val="false"/>
          <w:color w:val="000000"/>
          <w:sz w:val="28"/>
        </w:rPr>
        <w:t>сравнивать реки по заданным признакам;</w:t>
      </w:r>
    </w:p>
    <w:p>
      <w:pPr>
        <w:numPr>
          <w:ilvl w:val="0"/>
          <w:numId w:val="11"/>
        </w:numPr>
        <w:spacing w:before="0" w:after="0" w:line="264"/>
        <w:jc w:val="both"/>
      </w:pPr>
      <w:r>
        <w:rPr>
          <w:rFonts w:ascii="Times New Roman" w:hAnsi="Times New Roman"/>
          <w:b w:val="false"/>
          <w:i w:val="false"/>
          <w:color w:val="000000"/>
          <w:sz w:val="28"/>
        </w:rPr>
        <w:t>различать понятия «грунтовые, межпластовые и артезианские воды» и применять их для решения учебных и (или) практико-ориентированных задач;</w:t>
      </w:r>
    </w:p>
    <w:p>
      <w:pPr>
        <w:numPr>
          <w:ilvl w:val="0"/>
          <w:numId w:val="11"/>
        </w:numPr>
        <w:spacing w:before="0" w:after="0" w:line="264"/>
        <w:jc w:val="both"/>
      </w:pPr>
      <w:r>
        <w:rPr>
          <w:rFonts w:ascii="Times New Roman" w:hAnsi="Times New Roman"/>
          <w:b w:val="false"/>
          <w:i w:val="false"/>
          <w:color w:val="000000"/>
          <w:sz w:val="28"/>
        </w:rPr>
        <w:t>устанавливать причинно-следственные связи между питанием, режимом реки и климатом на территории речного бассейна;</w:t>
      </w:r>
    </w:p>
    <w:p>
      <w:pPr>
        <w:numPr>
          <w:ilvl w:val="0"/>
          <w:numId w:val="11"/>
        </w:numPr>
        <w:spacing w:before="0" w:after="0" w:line="264"/>
        <w:jc w:val="both"/>
      </w:pPr>
      <w:r>
        <w:rPr>
          <w:rFonts w:ascii="Times New Roman" w:hAnsi="Times New Roman"/>
          <w:b w:val="false"/>
          <w:i w:val="false"/>
          <w:color w:val="000000"/>
          <w:sz w:val="28"/>
        </w:rPr>
        <w:t>приводить примеры районов распространения многолетней мерзлоты;</w:t>
      </w:r>
    </w:p>
    <w:p>
      <w:pPr>
        <w:numPr>
          <w:ilvl w:val="0"/>
          <w:numId w:val="11"/>
        </w:numPr>
        <w:spacing w:before="0" w:after="0" w:line="264"/>
        <w:jc w:val="both"/>
      </w:pPr>
      <w:r>
        <w:rPr>
          <w:rFonts w:ascii="Times New Roman" w:hAnsi="Times New Roman"/>
          <w:b w:val="false"/>
          <w:i w:val="false"/>
          <w:color w:val="000000"/>
          <w:sz w:val="28"/>
        </w:rPr>
        <w:t>называть причины образования цунами, приливов и отливов;</w:t>
      </w:r>
    </w:p>
    <w:p>
      <w:pPr>
        <w:numPr>
          <w:ilvl w:val="0"/>
          <w:numId w:val="11"/>
        </w:numPr>
        <w:spacing w:before="0" w:after="0" w:line="264"/>
        <w:jc w:val="both"/>
      </w:pPr>
      <w:r>
        <w:rPr>
          <w:rFonts w:ascii="Times New Roman" w:hAnsi="Times New Roman"/>
          <w:b w:val="false"/>
          <w:i w:val="false"/>
          <w:color w:val="000000"/>
          <w:sz w:val="28"/>
        </w:rPr>
        <w:t>описывать состав, строение атмосферы;</w:t>
      </w:r>
    </w:p>
    <w:p>
      <w:pPr>
        <w:numPr>
          <w:ilvl w:val="0"/>
          <w:numId w:val="11"/>
        </w:numPr>
        <w:spacing w:before="0" w:after="0" w:line="264"/>
        <w:jc w:val="both"/>
      </w:pPr>
      <w:r>
        <w:rPr>
          <w:rFonts w:ascii="Times New Roman" w:hAnsi="Times New Roman"/>
          <w:b w:val="false"/>
          <w:i w:val="false"/>
          <w:color w:val="000000"/>
          <w:sz w:val="28"/>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pPr>
        <w:numPr>
          <w:ilvl w:val="0"/>
          <w:numId w:val="11"/>
        </w:numPr>
        <w:spacing w:before="0" w:after="0" w:line="264"/>
        <w:jc w:val="both"/>
      </w:pPr>
      <w:r>
        <w:rPr>
          <w:rFonts w:ascii="Times New Roman" w:hAnsi="Times New Roman"/>
          <w:b w:val="false"/>
          <w:i w:val="false"/>
          <w:color w:val="000000"/>
          <w:sz w:val="28"/>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pPr>
        <w:numPr>
          <w:ilvl w:val="0"/>
          <w:numId w:val="11"/>
        </w:numPr>
        <w:spacing w:before="0" w:after="0" w:line="264"/>
        <w:jc w:val="both"/>
      </w:pPr>
      <w:r>
        <w:rPr>
          <w:rFonts w:ascii="Times New Roman" w:hAnsi="Times New Roman"/>
          <w:b w:val="false"/>
          <w:i w:val="false"/>
          <w:color w:val="000000"/>
          <w:sz w:val="28"/>
        </w:rPr>
        <w:t>различать свойства воздуха; климаты Земли; климатообразующие факторы;</w:t>
      </w:r>
    </w:p>
    <w:p>
      <w:pPr>
        <w:numPr>
          <w:ilvl w:val="0"/>
          <w:numId w:val="11"/>
        </w:numPr>
        <w:spacing w:before="0" w:after="0" w:line="264"/>
        <w:jc w:val="both"/>
      </w:pPr>
      <w:r>
        <w:rPr>
          <w:rFonts w:ascii="Times New Roman" w:hAnsi="Times New Roman"/>
          <w:b w:val="false"/>
          <w:i w:val="false"/>
          <w:color w:val="000000"/>
          <w:sz w:val="28"/>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pPr>
        <w:numPr>
          <w:ilvl w:val="0"/>
          <w:numId w:val="11"/>
        </w:numPr>
        <w:spacing w:before="0" w:after="0" w:line="264"/>
        <w:jc w:val="both"/>
      </w:pPr>
      <w:r>
        <w:rPr>
          <w:rFonts w:ascii="Times New Roman" w:hAnsi="Times New Roman"/>
          <w:b w:val="false"/>
          <w:i w:val="false"/>
          <w:color w:val="000000"/>
          <w:sz w:val="28"/>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pPr>
        <w:numPr>
          <w:ilvl w:val="0"/>
          <w:numId w:val="11"/>
        </w:numPr>
        <w:spacing w:before="0" w:after="0" w:line="264"/>
        <w:jc w:val="both"/>
      </w:pPr>
      <w:r>
        <w:rPr>
          <w:rFonts w:ascii="Times New Roman" w:hAnsi="Times New Roman"/>
          <w:b w:val="false"/>
          <w:i w:val="false"/>
          <w:color w:val="000000"/>
          <w:sz w:val="28"/>
        </w:rPr>
        <w:t>различать виды атмосферных осадков;</w:t>
      </w:r>
    </w:p>
    <w:p>
      <w:pPr>
        <w:numPr>
          <w:ilvl w:val="0"/>
          <w:numId w:val="11"/>
        </w:numPr>
        <w:spacing w:before="0" w:after="0" w:line="264"/>
        <w:jc w:val="both"/>
      </w:pPr>
      <w:r>
        <w:rPr>
          <w:rFonts w:ascii="Times New Roman" w:hAnsi="Times New Roman"/>
          <w:b w:val="false"/>
          <w:i w:val="false"/>
          <w:color w:val="000000"/>
          <w:sz w:val="28"/>
        </w:rPr>
        <w:t>различать понятия «бризы» и «муссоны»;</w:t>
      </w:r>
    </w:p>
    <w:p>
      <w:pPr>
        <w:numPr>
          <w:ilvl w:val="0"/>
          <w:numId w:val="11"/>
        </w:numPr>
        <w:spacing w:before="0" w:after="0" w:line="264"/>
        <w:jc w:val="both"/>
      </w:pPr>
      <w:r>
        <w:rPr>
          <w:rFonts w:ascii="Times New Roman" w:hAnsi="Times New Roman"/>
          <w:b w:val="false"/>
          <w:i w:val="false"/>
          <w:color w:val="000000"/>
          <w:sz w:val="28"/>
        </w:rPr>
        <w:t>различать понятия «погода» и «климат»;</w:t>
      </w:r>
    </w:p>
    <w:p>
      <w:pPr>
        <w:numPr>
          <w:ilvl w:val="0"/>
          <w:numId w:val="11"/>
        </w:numPr>
        <w:spacing w:before="0" w:after="0" w:line="264"/>
        <w:jc w:val="both"/>
      </w:pPr>
      <w:r>
        <w:rPr>
          <w:rFonts w:ascii="Times New Roman" w:hAnsi="Times New Roman"/>
          <w:b w:val="false"/>
          <w:i w:val="false"/>
          <w:color w:val="000000"/>
          <w:sz w:val="28"/>
        </w:rPr>
        <w:t>различать понятия «атмосфера», «тропосфера», «стратосфера», «верхние слои атмосферы»;</w:t>
      </w:r>
    </w:p>
    <w:p>
      <w:pPr>
        <w:numPr>
          <w:ilvl w:val="0"/>
          <w:numId w:val="11"/>
        </w:numPr>
        <w:spacing w:before="0" w:after="0" w:line="264"/>
        <w:jc w:val="both"/>
      </w:pPr>
      <w:r>
        <w:rPr>
          <w:rFonts w:ascii="Times New Roman" w:hAnsi="Times New Roman"/>
          <w:b w:val="false"/>
          <w:i w:val="false"/>
          <w:color w:val="000000"/>
          <w:sz w:val="28"/>
        </w:rPr>
        <w:t>применять понятия «атмосферное давление», «ветер», «атмосферные осадки», «воздушные массы» для решения учебных и (или) практико-ориентированных задач;</w:t>
      </w:r>
    </w:p>
    <w:p>
      <w:pPr>
        <w:numPr>
          <w:ilvl w:val="0"/>
          <w:numId w:val="11"/>
        </w:numPr>
        <w:spacing w:before="0" w:after="0" w:line="264"/>
        <w:jc w:val="both"/>
      </w:pPr>
      <w:r>
        <w:rPr>
          <w:rFonts w:ascii="Times New Roman" w:hAnsi="Times New Roman"/>
          <w:b w:val="false"/>
          <w:i w:val="false"/>
          <w:color w:val="000000"/>
          <w:sz w:val="28"/>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pPr>
        <w:numPr>
          <w:ilvl w:val="0"/>
          <w:numId w:val="11"/>
        </w:numPr>
        <w:spacing w:before="0" w:after="0" w:line="264"/>
        <w:jc w:val="both"/>
      </w:pPr>
      <w:r>
        <w:rPr>
          <w:rFonts w:ascii="Times New Roman" w:hAnsi="Times New Roman"/>
          <w:b w:val="false"/>
          <w:i w:val="false"/>
          <w:color w:val="000000"/>
          <w:sz w:val="28"/>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pPr>
        <w:numPr>
          <w:ilvl w:val="0"/>
          <w:numId w:val="11"/>
        </w:numPr>
        <w:spacing w:before="0" w:after="0" w:line="264"/>
        <w:jc w:val="both"/>
      </w:pPr>
      <w:r>
        <w:rPr>
          <w:rFonts w:ascii="Times New Roman" w:hAnsi="Times New Roman"/>
          <w:b w:val="false"/>
          <w:i w:val="false"/>
          <w:color w:val="000000"/>
          <w:sz w:val="28"/>
        </w:rPr>
        <w:t>называть границы биосферы;</w:t>
      </w:r>
    </w:p>
    <w:p>
      <w:pPr>
        <w:numPr>
          <w:ilvl w:val="0"/>
          <w:numId w:val="11"/>
        </w:numPr>
        <w:spacing w:before="0" w:after="0" w:line="264"/>
        <w:jc w:val="both"/>
      </w:pPr>
      <w:r>
        <w:rPr>
          <w:rFonts w:ascii="Times New Roman" w:hAnsi="Times New Roman"/>
          <w:b w:val="false"/>
          <w:i w:val="false"/>
          <w:color w:val="000000"/>
          <w:sz w:val="28"/>
        </w:rPr>
        <w:t>приводить примеры приспособления живых организмов к среде обитания в разных природных зонах;</w:t>
      </w:r>
    </w:p>
    <w:p>
      <w:pPr>
        <w:numPr>
          <w:ilvl w:val="0"/>
          <w:numId w:val="11"/>
        </w:numPr>
        <w:spacing w:before="0" w:after="0" w:line="264"/>
        <w:jc w:val="both"/>
      </w:pPr>
      <w:r>
        <w:rPr>
          <w:rFonts w:ascii="Times New Roman" w:hAnsi="Times New Roman"/>
          <w:b w:val="false"/>
          <w:i w:val="false"/>
          <w:color w:val="000000"/>
          <w:sz w:val="28"/>
        </w:rPr>
        <w:t>различать растительный и животный мир разных территорий Земли;</w:t>
      </w:r>
    </w:p>
    <w:p>
      <w:pPr>
        <w:numPr>
          <w:ilvl w:val="0"/>
          <w:numId w:val="11"/>
        </w:numPr>
        <w:spacing w:before="0" w:after="0" w:line="264"/>
        <w:jc w:val="both"/>
      </w:pPr>
      <w:r>
        <w:rPr>
          <w:rFonts w:ascii="Times New Roman" w:hAnsi="Times New Roman"/>
          <w:b w:val="false"/>
          <w:i w:val="false"/>
          <w:color w:val="000000"/>
          <w:sz w:val="28"/>
        </w:rPr>
        <w:t>объяснять взаимосвязи компонентов природы в природно-территориальном комплексе;</w:t>
      </w:r>
    </w:p>
    <w:p>
      <w:pPr>
        <w:numPr>
          <w:ilvl w:val="0"/>
          <w:numId w:val="11"/>
        </w:numPr>
        <w:spacing w:before="0" w:after="0" w:line="264"/>
        <w:jc w:val="both"/>
      </w:pPr>
      <w:r>
        <w:rPr>
          <w:rFonts w:ascii="Times New Roman" w:hAnsi="Times New Roman"/>
          <w:b w:val="false"/>
          <w:i w:val="false"/>
          <w:color w:val="000000"/>
          <w:sz w:val="28"/>
        </w:rPr>
        <w:t>сравнивать особенности растительного и животного мира в различных природных зонах;</w:t>
      </w:r>
    </w:p>
    <w:p>
      <w:pPr>
        <w:numPr>
          <w:ilvl w:val="0"/>
          <w:numId w:val="11"/>
        </w:numPr>
        <w:spacing w:before="0" w:after="0" w:line="264"/>
        <w:jc w:val="both"/>
      </w:pPr>
      <w:r>
        <w:rPr>
          <w:rFonts w:ascii="Times New Roman" w:hAnsi="Times New Roman"/>
          <w:b w:val="false"/>
          <w:i w:val="false"/>
          <w:color w:val="000000"/>
          <w:sz w:val="28"/>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pPr>
        <w:numPr>
          <w:ilvl w:val="0"/>
          <w:numId w:val="11"/>
        </w:numPr>
        <w:spacing w:before="0" w:after="0" w:line="264"/>
        <w:jc w:val="both"/>
      </w:pPr>
      <w:r>
        <w:rPr>
          <w:rFonts w:ascii="Times New Roman" w:hAnsi="Times New Roman"/>
          <w:b w:val="false"/>
          <w:i w:val="false"/>
          <w:color w:val="000000"/>
          <w:sz w:val="28"/>
        </w:rPr>
        <w:t>сравнивать плодородие почв в различных природных зонах;</w:t>
      </w:r>
    </w:p>
    <w:p>
      <w:pPr>
        <w:numPr>
          <w:ilvl w:val="0"/>
          <w:numId w:val="11"/>
        </w:numPr>
        <w:spacing w:before="0" w:after="0" w:line="264"/>
        <w:jc w:val="both"/>
      </w:pPr>
      <w:r>
        <w:rPr>
          <w:rFonts w:ascii="Times New Roman" w:hAnsi="Times New Roman"/>
          <w:b w:val="false"/>
          <w:i w:val="false"/>
          <w:color w:val="000000"/>
          <w:sz w:val="28"/>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pPr>
        <w:spacing w:before="0" w:after="0" w:line="264"/>
        <w:ind w:left="120"/>
        <w:jc w:val="both"/>
      </w:pPr>
    </w:p>
    <w:p>
      <w:pPr>
        <w:spacing w:before="0" w:after="0" w:line="264"/>
        <w:ind w:left="120"/>
        <w:jc w:val="both"/>
      </w:pPr>
      <w:r>
        <w:rPr>
          <w:rFonts w:ascii="Times New Roman" w:hAnsi="Times New Roman"/>
          <w:b/>
          <w:i w:val="false"/>
          <w:color w:val="000000"/>
          <w:sz w:val="28"/>
        </w:rPr>
        <w:t>7 КЛАСС</w:t>
      </w:r>
    </w:p>
    <w:p>
      <w:pPr>
        <w:spacing w:before="0" w:after="0" w:line="264"/>
        <w:ind w:left="120"/>
        <w:jc w:val="both"/>
      </w:pPr>
    </w:p>
    <w:p>
      <w:pPr>
        <w:numPr>
          <w:ilvl w:val="0"/>
          <w:numId w:val="12"/>
        </w:numPr>
        <w:spacing w:before="0" w:after="0" w:line="264"/>
        <w:jc w:val="both"/>
      </w:pPr>
      <w:r>
        <w:rPr>
          <w:rFonts w:ascii="Times New Roman" w:hAnsi="Times New Roman"/>
          <w:b w:val="false"/>
          <w:i w:val="false"/>
          <w:color w:val="000000"/>
          <w:sz w:val="28"/>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pPr>
        <w:numPr>
          <w:ilvl w:val="0"/>
          <w:numId w:val="12"/>
        </w:numPr>
        <w:spacing w:before="0" w:after="0" w:line="264"/>
        <w:jc w:val="both"/>
      </w:pPr>
      <w:r>
        <w:rPr>
          <w:rFonts w:ascii="Times New Roman" w:hAnsi="Times New Roman"/>
          <w:b w:val="false"/>
          <w:i w:val="false"/>
          <w:color w:val="000000"/>
          <w:sz w:val="28"/>
        </w:rPr>
        <w:t>называть: строение и свойства (целостность, зональность, ритмичность) географической оболочки;</w:t>
      </w:r>
    </w:p>
    <w:p>
      <w:pPr>
        <w:numPr>
          <w:ilvl w:val="0"/>
          <w:numId w:val="12"/>
        </w:numPr>
        <w:spacing w:before="0" w:after="0" w:line="264"/>
        <w:jc w:val="both"/>
      </w:pPr>
      <w:r>
        <w:rPr>
          <w:rFonts w:ascii="Times New Roman" w:hAnsi="Times New Roman"/>
          <w:b w:val="false"/>
          <w:i w:val="false"/>
          <w:color w:val="000000"/>
          <w:sz w:val="28"/>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pPr>
        <w:numPr>
          <w:ilvl w:val="0"/>
          <w:numId w:val="12"/>
        </w:numPr>
        <w:spacing w:before="0" w:after="0" w:line="264"/>
        <w:jc w:val="both"/>
      </w:pPr>
      <w:r>
        <w:rPr>
          <w:rFonts w:ascii="Times New Roman" w:hAnsi="Times New Roman"/>
          <w:b w:val="false"/>
          <w:i w:val="false"/>
          <w:color w:val="000000"/>
          <w:sz w:val="28"/>
        </w:rPr>
        <w:t>определять природные зоны по их существенным признакам на основе интеграции и интерпретации информации об особенностях их природы;</w:t>
      </w:r>
    </w:p>
    <w:p>
      <w:pPr>
        <w:numPr>
          <w:ilvl w:val="0"/>
          <w:numId w:val="12"/>
        </w:numPr>
        <w:spacing w:before="0" w:after="0" w:line="264"/>
        <w:jc w:val="both"/>
      </w:pPr>
      <w:r>
        <w:rPr>
          <w:rFonts w:ascii="Times New Roman" w:hAnsi="Times New Roman"/>
          <w:b w:val="false"/>
          <w:i w:val="false"/>
          <w:color w:val="000000"/>
          <w:sz w:val="28"/>
        </w:rPr>
        <w:t>различать изученные процессы и явления, происходящие в географической оболочке;</w:t>
      </w:r>
    </w:p>
    <w:p>
      <w:pPr>
        <w:numPr>
          <w:ilvl w:val="0"/>
          <w:numId w:val="12"/>
        </w:numPr>
        <w:spacing w:before="0" w:after="0" w:line="264"/>
        <w:jc w:val="both"/>
      </w:pPr>
      <w:r>
        <w:rPr>
          <w:rFonts w:ascii="Times New Roman" w:hAnsi="Times New Roman"/>
          <w:b w:val="false"/>
          <w:i w:val="false"/>
          <w:color w:val="000000"/>
          <w:sz w:val="28"/>
        </w:rPr>
        <w:t>приводить примеры изменений в геосферах в результате деятельности человека;</w:t>
      </w:r>
    </w:p>
    <w:p>
      <w:pPr>
        <w:numPr>
          <w:ilvl w:val="0"/>
          <w:numId w:val="12"/>
        </w:numPr>
        <w:spacing w:before="0" w:after="0" w:line="264"/>
        <w:jc w:val="both"/>
      </w:pPr>
      <w:r>
        <w:rPr>
          <w:rFonts w:ascii="Times New Roman" w:hAnsi="Times New Roman"/>
          <w:b w:val="false"/>
          <w:i w:val="false"/>
          <w:color w:val="000000"/>
          <w:sz w:val="28"/>
        </w:rPr>
        <w:t>описывать закономерности изменения в пространстве рельефа, климата, внутренних вод и органического мира;</w:t>
      </w:r>
    </w:p>
    <w:p>
      <w:pPr>
        <w:numPr>
          <w:ilvl w:val="0"/>
          <w:numId w:val="12"/>
        </w:numPr>
        <w:spacing w:before="0" w:after="0" w:line="264"/>
        <w:jc w:val="both"/>
      </w:pPr>
      <w:r>
        <w:rPr>
          <w:rFonts w:ascii="Times New Roman" w:hAnsi="Times New Roman"/>
          <w:b w:val="false"/>
          <w:i w:val="false"/>
          <w:color w:val="000000"/>
          <w:sz w:val="28"/>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pPr>
        <w:numPr>
          <w:ilvl w:val="0"/>
          <w:numId w:val="12"/>
        </w:numPr>
        <w:spacing w:before="0" w:after="0" w:line="264"/>
        <w:jc w:val="both"/>
      </w:pPr>
      <w:r>
        <w:rPr>
          <w:rFonts w:ascii="Times New Roman" w:hAnsi="Times New Roman"/>
          <w:b w:val="false"/>
          <w:i w:val="false"/>
          <w:color w:val="000000"/>
          <w:sz w:val="28"/>
        </w:rPr>
        <w:t>называть особенности географических процессов на границах литосферных плит с учётом характера взаимодействия и типа земной коры;</w:t>
      </w:r>
    </w:p>
    <w:p>
      <w:pPr>
        <w:numPr>
          <w:ilvl w:val="0"/>
          <w:numId w:val="12"/>
        </w:numPr>
        <w:spacing w:before="0" w:after="0" w:line="264"/>
        <w:jc w:val="both"/>
      </w:pPr>
      <w:r>
        <w:rPr>
          <w:rFonts w:ascii="Times New Roman" w:hAnsi="Times New Roman"/>
          <w:b w:val="false"/>
          <w:i w:val="false"/>
          <w:color w:val="000000"/>
          <w:sz w:val="28"/>
        </w:rPr>
        <w:t>устанавливать (используя географические карты) взаимосвязи между движением литосферных плит и размещением крупных форм рельефа;</w:t>
      </w:r>
    </w:p>
    <w:p>
      <w:pPr>
        <w:numPr>
          <w:ilvl w:val="0"/>
          <w:numId w:val="12"/>
        </w:numPr>
        <w:spacing w:before="0" w:after="0" w:line="264"/>
        <w:jc w:val="both"/>
      </w:pPr>
      <w:r>
        <w:rPr>
          <w:rFonts w:ascii="Times New Roman" w:hAnsi="Times New Roman"/>
          <w:b w:val="false"/>
          <w:i w:val="false"/>
          <w:color w:val="000000"/>
          <w:sz w:val="28"/>
        </w:rPr>
        <w:t>классифицировать воздушные массы Земли, типы климата по заданным показателям;</w:t>
      </w:r>
    </w:p>
    <w:p>
      <w:pPr>
        <w:numPr>
          <w:ilvl w:val="0"/>
          <w:numId w:val="12"/>
        </w:numPr>
        <w:spacing w:before="0" w:after="0" w:line="264"/>
        <w:jc w:val="both"/>
      </w:pPr>
      <w:r>
        <w:rPr>
          <w:rFonts w:ascii="Times New Roman" w:hAnsi="Times New Roman"/>
          <w:b w:val="false"/>
          <w:i w:val="false"/>
          <w:color w:val="000000"/>
          <w:sz w:val="28"/>
        </w:rPr>
        <w:t>объяснять образование тропических муссонов, пассатов тропических широт, западных ветров;</w:t>
      </w:r>
    </w:p>
    <w:p>
      <w:pPr>
        <w:numPr>
          <w:ilvl w:val="0"/>
          <w:numId w:val="12"/>
        </w:numPr>
        <w:spacing w:before="0" w:after="0" w:line="264"/>
        <w:jc w:val="both"/>
      </w:pPr>
      <w:r>
        <w:rPr>
          <w:rFonts w:ascii="Times New Roman" w:hAnsi="Times New Roman"/>
          <w:b w:val="false"/>
          <w:i w:val="false"/>
          <w:color w:val="000000"/>
          <w:sz w:val="28"/>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pPr>
        <w:numPr>
          <w:ilvl w:val="0"/>
          <w:numId w:val="12"/>
        </w:numPr>
        <w:spacing w:before="0" w:after="0" w:line="264"/>
        <w:jc w:val="both"/>
      </w:pPr>
      <w:r>
        <w:rPr>
          <w:rFonts w:ascii="Times New Roman" w:hAnsi="Times New Roman"/>
          <w:b w:val="false"/>
          <w:i w:val="false"/>
          <w:color w:val="000000"/>
          <w:sz w:val="28"/>
        </w:rPr>
        <w:t>описывать климат территории по климатограмме;</w:t>
      </w:r>
    </w:p>
    <w:p>
      <w:pPr>
        <w:numPr>
          <w:ilvl w:val="0"/>
          <w:numId w:val="12"/>
        </w:numPr>
        <w:spacing w:before="0" w:after="0" w:line="264"/>
        <w:jc w:val="both"/>
      </w:pPr>
      <w:r>
        <w:rPr>
          <w:rFonts w:ascii="Times New Roman" w:hAnsi="Times New Roman"/>
          <w:b w:val="false"/>
          <w:i w:val="false"/>
          <w:color w:val="000000"/>
          <w:sz w:val="28"/>
        </w:rPr>
        <w:t>объяснять влияние климатообразующих факторов на климатические особенности территории;</w:t>
      </w:r>
    </w:p>
    <w:p>
      <w:pPr>
        <w:numPr>
          <w:ilvl w:val="0"/>
          <w:numId w:val="12"/>
        </w:numPr>
        <w:spacing w:before="0" w:after="0" w:line="264"/>
        <w:jc w:val="both"/>
      </w:pPr>
      <w:r>
        <w:rPr>
          <w:rFonts w:ascii="Times New Roman" w:hAnsi="Times New Roman"/>
          <w:b w:val="false"/>
          <w:i w:val="false"/>
          <w:color w:val="000000"/>
          <w:sz w:val="28"/>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pPr>
        <w:numPr>
          <w:ilvl w:val="0"/>
          <w:numId w:val="12"/>
        </w:numPr>
        <w:spacing w:before="0" w:after="0" w:line="264"/>
        <w:jc w:val="both"/>
      </w:pPr>
      <w:r>
        <w:rPr>
          <w:rFonts w:ascii="Times New Roman" w:hAnsi="Times New Roman"/>
          <w:b w:val="false"/>
          <w:i w:val="false"/>
          <w:color w:val="000000"/>
          <w:sz w:val="28"/>
        </w:rPr>
        <w:t>различать океанические течения;</w:t>
      </w:r>
    </w:p>
    <w:p>
      <w:pPr>
        <w:numPr>
          <w:ilvl w:val="0"/>
          <w:numId w:val="12"/>
        </w:numPr>
        <w:spacing w:before="0" w:after="0" w:line="264"/>
        <w:jc w:val="both"/>
      </w:pPr>
      <w:r>
        <w:rPr>
          <w:rFonts w:ascii="Times New Roman" w:hAnsi="Times New Roman"/>
          <w:b w:val="false"/>
          <w:i w:val="false"/>
          <w:color w:val="000000"/>
          <w:sz w:val="28"/>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pPr>
        <w:numPr>
          <w:ilvl w:val="0"/>
          <w:numId w:val="12"/>
        </w:numPr>
        <w:spacing w:before="0" w:after="0" w:line="264"/>
        <w:jc w:val="both"/>
      </w:pPr>
      <w:r>
        <w:rPr>
          <w:rFonts w:ascii="Times New Roman" w:hAnsi="Times New Roman"/>
          <w:b w:val="false"/>
          <w:i w:val="false"/>
          <w:color w:val="000000"/>
          <w:sz w:val="28"/>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pPr>
        <w:numPr>
          <w:ilvl w:val="0"/>
          <w:numId w:val="12"/>
        </w:numPr>
        <w:spacing w:before="0" w:after="0" w:line="264"/>
        <w:jc w:val="both"/>
      </w:pPr>
      <w:r>
        <w:rPr>
          <w:rFonts w:ascii="Times New Roman" w:hAnsi="Times New Roman"/>
          <w:b w:val="false"/>
          <w:i w:val="false"/>
          <w:color w:val="000000"/>
          <w:sz w:val="28"/>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pPr>
        <w:numPr>
          <w:ilvl w:val="0"/>
          <w:numId w:val="12"/>
        </w:numPr>
        <w:spacing w:before="0" w:after="0" w:line="264"/>
        <w:jc w:val="both"/>
      </w:pPr>
      <w:r>
        <w:rPr>
          <w:rFonts w:ascii="Times New Roman" w:hAnsi="Times New Roman"/>
          <w:b w:val="false"/>
          <w:i w:val="false"/>
          <w:color w:val="000000"/>
          <w:sz w:val="28"/>
        </w:rPr>
        <w:t>различать и сравнивать численность населения крупных стран мира;</w:t>
      </w:r>
    </w:p>
    <w:p>
      <w:pPr>
        <w:numPr>
          <w:ilvl w:val="0"/>
          <w:numId w:val="12"/>
        </w:numPr>
        <w:spacing w:before="0" w:after="0" w:line="264"/>
        <w:jc w:val="both"/>
      </w:pPr>
      <w:r>
        <w:rPr>
          <w:rFonts w:ascii="Times New Roman" w:hAnsi="Times New Roman"/>
          <w:b w:val="false"/>
          <w:i w:val="false"/>
          <w:color w:val="000000"/>
          <w:sz w:val="28"/>
        </w:rPr>
        <w:t>сравнивать плотность населения различных территорий;</w:t>
      </w:r>
    </w:p>
    <w:p>
      <w:pPr>
        <w:numPr>
          <w:ilvl w:val="0"/>
          <w:numId w:val="12"/>
        </w:numPr>
        <w:spacing w:before="0" w:after="0" w:line="264"/>
        <w:jc w:val="both"/>
      </w:pPr>
      <w:r>
        <w:rPr>
          <w:rFonts w:ascii="Times New Roman" w:hAnsi="Times New Roman"/>
          <w:b w:val="false"/>
          <w:i w:val="false"/>
          <w:color w:val="000000"/>
          <w:sz w:val="28"/>
        </w:rPr>
        <w:t>применять понятие «плотность населения» для решения учебных и (или) практико-ориентированных задач;</w:t>
      </w:r>
    </w:p>
    <w:p>
      <w:pPr>
        <w:numPr>
          <w:ilvl w:val="0"/>
          <w:numId w:val="12"/>
        </w:numPr>
        <w:spacing w:before="0" w:after="0" w:line="264"/>
        <w:jc w:val="both"/>
      </w:pPr>
      <w:r>
        <w:rPr>
          <w:rFonts w:ascii="Times New Roman" w:hAnsi="Times New Roman"/>
          <w:b w:val="false"/>
          <w:i w:val="false"/>
          <w:color w:val="000000"/>
          <w:sz w:val="28"/>
        </w:rPr>
        <w:t>различать городские и сельские поселения;</w:t>
      </w:r>
    </w:p>
    <w:p>
      <w:pPr>
        <w:numPr>
          <w:ilvl w:val="0"/>
          <w:numId w:val="12"/>
        </w:numPr>
        <w:spacing w:before="0" w:after="0" w:line="264"/>
        <w:jc w:val="both"/>
      </w:pPr>
      <w:r>
        <w:rPr>
          <w:rFonts w:ascii="Times New Roman" w:hAnsi="Times New Roman"/>
          <w:b w:val="false"/>
          <w:i w:val="false"/>
          <w:color w:val="000000"/>
          <w:sz w:val="28"/>
        </w:rPr>
        <w:t>приводить примеры крупнейших городов мира;</w:t>
      </w:r>
    </w:p>
    <w:p>
      <w:pPr>
        <w:numPr>
          <w:ilvl w:val="0"/>
          <w:numId w:val="12"/>
        </w:numPr>
        <w:spacing w:before="0" w:after="0" w:line="264"/>
        <w:jc w:val="both"/>
      </w:pPr>
      <w:r>
        <w:rPr>
          <w:rFonts w:ascii="Times New Roman" w:hAnsi="Times New Roman"/>
          <w:b w:val="false"/>
          <w:i w:val="false"/>
          <w:color w:val="000000"/>
          <w:sz w:val="28"/>
        </w:rPr>
        <w:t>приводить примеры мировых и национальных религий;</w:t>
      </w:r>
    </w:p>
    <w:p>
      <w:pPr>
        <w:numPr>
          <w:ilvl w:val="0"/>
          <w:numId w:val="12"/>
        </w:numPr>
        <w:spacing w:before="0" w:after="0" w:line="264"/>
        <w:jc w:val="both"/>
      </w:pPr>
      <w:r>
        <w:rPr>
          <w:rFonts w:ascii="Times New Roman" w:hAnsi="Times New Roman"/>
          <w:b w:val="false"/>
          <w:i w:val="false"/>
          <w:color w:val="000000"/>
          <w:sz w:val="28"/>
        </w:rPr>
        <w:t>проводить языковую классификацию народов;</w:t>
      </w:r>
    </w:p>
    <w:p>
      <w:pPr>
        <w:numPr>
          <w:ilvl w:val="0"/>
          <w:numId w:val="12"/>
        </w:numPr>
        <w:spacing w:before="0" w:after="0" w:line="264"/>
        <w:jc w:val="both"/>
      </w:pPr>
      <w:r>
        <w:rPr>
          <w:rFonts w:ascii="Times New Roman" w:hAnsi="Times New Roman"/>
          <w:b w:val="false"/>
          <w:i w:val="false"/>
          <w:color w:val="000000"/>
          <w:sz w:val="28"/>
        </w:rPr>
        <w:t>различать основные виды хозяйственной деятельности людей на различных территориях;</w:t>
      </w:r>
    </w:p>
    <w:p>
      <w:pPr>
        <w:numPr>
          <w:ilvl w:val="0"/>
          <w:numId w:val="12"/>
        </w:numPr>
        <w:spacing w:before="0" w:after="0" w:line="264"/>
        <w:jc w:val="both"/>
      </w:pPr>
      <w:r>
        <w:rPr>
          <w:rFonts w:ascii="Times New Roman" w:hAnsi="Times New Roman"/>
          <w:b w:val="false"/>
          <w:i w:val="false"/>
          <w:color w:val="000000"/>
          <w:sz w:val="28"/>
        </w:rPr>
        <w:t>определять страны по их существенным признакам;</w:t>
      </w:r>
    </w:p>
    <w:p>
      <w:pPr>
        <w:numPr>
          <w:ilvl w:val="0"/>
          <w:numId w:val="12"/>
        </w:numPr>
        <w:spacing w:before="0" w:after="0" w:line="264"/>
        <w:jc w:val="both"/>
      </w:pPr>
      <w:r>
        <w:rPr>
          <w:rFonts w:ascii="Times New Roman" w:hAnsi="Times New Roman"/>
          <w:b w:val="false"/>
          <w:i w:val="false"/>
          <w:color w:val="000000"/>
          <w:sz w:val="28"/>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pPr>
        <w:numPr>
          <w:ilvl w:val="0"/>
          <w:numId w:val="12"/>
        </w:numPr>
        <w:spacing w:before="0" w:after="0" w:line="264"/>
        <w:jc w:val="both"/>
      </w:pPr>
      <w:r>
        <w:rPr>
          <w:rFonts w:ascii="Times New Roman" w:hAnsi="Times New Roman"/>
          <w:b w:val="false"/>
          <w:i w:val="false"/>
          <w:color w:val="000000"/>
          <w:sz w:val="28"/>
        </w:rPr>
        <w:t>объяснять особенности природы, населения и хозяйства отдельных территорий;</w:t>
      </w:r>
    </w:p>
    <w:p>
      <w:pPr>
        <w:numPr>
          <w:ilvl w:val="0"/>
          <w:numId w:val="12"/>
        </w:numPr>
        <w:spacing w:before="0" w:after="0" w:line="264"/>
        <w:jc w:val="both"/>
      </w:pPr>
      <w:r>
        <w:rPr>
          <w:rFonts w:ascii="Times New Roman" w:hAnsi="Times New Roman"/>
          <w:b w:val="false"/>
          <w:i w:val="false"/>
          <w:color w:val="000000"/>
          <w:sz w:val="28"/>
        </w:rPr>
        <w:t>использовать знания о населении материков и стран для решения различных учебных и практико-ориентированных задач;</w:t>
      </w:r>
    </w:p>
    <w:p>
      <w:pPr>
        <w:numPr>
          <w:ilvl w:val="0"/>
          <w:numId w:val="12"/>
        </w:numPr>
        <w:spacing w:before="0" w:after="0" w:line="264"/>
        <w:jc w:val="both"/>
      </w:pPr>
      <w:r>
        <w:rPr>
          <w:rFonts w:ascii="Times New Roman" w:hAnsi="Times New Roman"/>
          <w:b w:val="false"/>
          <w:i w:val="false"/>
          <w:color w:val="000000"/>
          <w:sz w:val="28"/>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pPr>
        <w:numPr>
          <w:ilvl w:val="0"/>
          <w:numId w:val="12"/>
        </w:numPr>
        <w:spacing w:before="0" w:after="0" w:line="264"/>
        <w:jc w:val="both"/>
      </w:pPr>
      <w:r>
        <w:rPr>
          <w:rFonts w:ascii="Times New Roman" w:hAnsi="Times New Roman"/>
          <w:b w:val="false"/>
          <w:i w:val="false"/>
          <w:color w:val="000000"/>
          <w:sz w:val="28"/>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pPr>
        <w:numPr>
          <w:ilvl w:val="0"/>
          <w:numId w:val="12"/>
        </w:numPr>
        <w:spacing w:before="0" w:after="0" w:line="264"/>
        <w:jc w:val="both"/>
      </w:pPr>
      <w:r>
        <w:rPr>
          <w:rFonts w:ascii="Times New Roman" w:hAnsi="Times New Roman"/>
          <w:b w:val="false"/>
          <w:i w:val="false"/>
          <w:color w:val="000000"/>
          <w:sz w:val="28"/>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pPr>
        <w:numPr>
          <w:ilvl w:val="0"/>
          <w:numId w:val="12"/>
        </w:numPr>
        <w:spacing w:before="0" w:after="0" w:line="264"/>
        <w:jc w:val="both"/>
      </w:pPr>
      <w:r>
        <w:rPr>
          <w:rFonts w:ascii="Times New Roman" w:hAnsi="Times New Roman"/>
          <w:b w:val="false"/>
          <w:i w:val="false"/>
          <w:color w:val="000000"/>
          <w:sz w:val="28"/>
        </w:rPr>
        <w:t>приводить примеры взаимодействия природы и общества в пределах отдельных территорий;</w:t>
      </w:r>
    </w:p>
    <w:p>
      <w:pPr>
        <w:numPr>
          <w:ilvl w:val="0"/>
          <w:numId w:val="12"/>
        </w:numPr>
        <w:spacing w:before="0" w:after="0" w:line="264"/>
        <w:jc w:val="both"/>
      </w:pPr>
      <w:r>
        <w:rPr>
          <w:rFonts w:ascii="Times New Roman" w:hAnsi="Times New Roman"/>
          <w:b w:val="false"/>
          <w:i w:val="false"/>
          <w:color w:val="000000"/>
          <w:sz w:val="28"/>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pPr>
        <w:spacing w:before="0" w:after="0" w:line="264"/>
        <w:ind w:left="120"/>
        <w:jc w:val="both"/>
      </w:pPr>
    </w:p>
    <w:p>
      <w:pPr>
        <w:spacing w:before="0" w:after="0" w:line="264"/>
        <w:ind w:left="120"/>
        <w:jc w:val="both"/>
      </w:pPr>
      <w:r>
        <w:rPr>
          <w:rFonts w:ascii="Times New Roman" w:hAnsi="Times New Roman"/>
          <w:b/>
          <w:i w:val="false"/>
          <w:color w:val="000000"/>
          <w:sz w:val="28"/>
        </w:rPr>
        <w:t>8 КЛАСС</w:t>
      </w:r>
    </w:p>
    <w:p>
      <w:pPr>
        <w:spacing w:before="0" w:after="0" w:line="264"/>
        <w:ind w:left="120"/>
        <w:jc w:val="both"/>
      </w:pPr>
    </w:p>
    <w:p>
      <w:pPr>
        <w:numPr>
          <w:ilvl w:val="0"/>
          <w:numId w:val="13"/>
        </w:numPr>
        <w:spacing w:before="0" w:after="0" w:line="264"/>
        <w:jc w:val="both"/>
      </w:pPr>
      <w:r>
        <w:rPr>
          <w:rFonts w:ascii="Times New Roman" w:hAnsi="Times New Roman"/>
          <w:b w:val="false"/>
          <w:i w:val="false"/>
          <w:color w:val="000000"/>
          <w:sz w:val="28"/>
        </w:rPr>
        <w:t>Характеризовать основные этапы истории формирования и изучения территории России;</w:t>
      </w:r>
    </w:p>
    <w:p>
      <w:pPr>
        <w:numPr>
          <w:ilvl w:val="0"/>
          <w:numId w:val="13"/>
        </w:numPr>
        <w:spacing w:before="0" w:after="0" w:line="264"/>
        <w:jc w:val="both"/>
      </w:pPr>
      <w:r>
        <w:rPr>
          <w:rFonts w:ascii="Times New Roman" w:hAnsi="Times New Roman"/>
          <w:b w:val="false"/>
          <w:i w:val="false"/>
          <w:color w:val="000000"/>
          <w:sz w:val="28"/>
        </w:rPr>
        <w:t>находить в различных источниках информации факты, позволяющие определить вклад российских учёных и путешественников в освоение страны;</w:t>
      </w:r>
    </w:p>
    <w:p>
      <w:pPr>
        <w:numPr>
          <w:ilvl w:val="0"/>
          <w:numId w:val="13"/>
        </w:numPr>
        <w:spacing w:before="0" w:after="0" w:line="264"/>
        <w:jc w:val="both"/>
      </w:pPr>
      <w:r>
        <w:rPr>
          <w:rFonts w:ascii="Times New Roman" w:hAnsi="Times New Roman"/>
          <w:b w:val="false"/>
          <w:i w:val="false"/>
          <w:color w:val="000000"/>
          <w:sz w:val="28"/>
        </w:rPr>
        <w:t>характеризовать географическое положение России с использованием информации из различных источников;</w:t>
      </w:r>
    </w:p>
    <w:p>
      <w:pPr>
        <w:numPr>
          <w:ilvl w:val="0"/>
          <w:numId w:val="13"/>
        </w:numPr>
        <w:spacing w:before="0" w:after="0" w:line="264"/>
        <w:jc w:val="both"/>
      </w:pPr>
      <w:r>
        <w:rPr>
          <w:rFonts w:ascii="Times New Roman" w:hAnsi="Times New Roman"/>
          <w:b w:val="false"/>
          <w:i w:val="false"/>
          <w:color w:val="000000"/>
          <w:sz w:val="28"/>
        </w:rPr>
        <w:t>различать федеральные округа, крупные географические районы и макрорегионы России;</w:t>
      </w:r>
    </w:p>
    <w:p>
      <w:pPr>
        <w:numPr>
          <w:ilvl w:val="0"/>
          <w:numId w:val="13"/>
        </w:numPr>
        <w:spacing w:before="0" w:after="0" w:line="264"/>
        <w:jc w:val="both"/>
      </w:pPr>
      <w:r>
        <w:rPr>
          <w:rFonts w:ascii="Times New Roman" w:hAnsi="Times New Roman"/>
          <w:b w:val="false"/>
          <w:i w:val="false"/>
          <w:color w:val="000000"/>
          <w:sz w:val="28"/>
        </w:rPr>
        <w:t>приводить примеры субъектов Российской Федерации разных видов и показывать их на географической карте;</w:t>
      </w:r>
    </w:p>
    <w:p>
      <w:pPr>
        <w:numPr>
          <w:ilvl w:val="0"/>
          <w:numId w:val="13"/>
        </w:numPr>
        <w:spacing w:before="0" w:after="0" w:line="264"/>
        <w:jc w:val="both"/>
      </w:pPr>
      <w:r>
        <w:rPr>
          <w:rFonts w:ascii="Times New Roman" w:hAnsi="Times New Roman"/>
          <w:b w:val="false"/>
          <w:i w:val="false"/>
          <w:color w:val="000000"/>
          <w:sz w:val="28"/>
        </w:rPr>
        <w:t>оценивать влияние географического положения регионов России на особенности природы, жизнь и хозяйственную деятельность населения;</w:t>
      </w:r>
    </w:p>
    <w:p>
      <w:pPr>
        <w:numPr>
          <w:ilvl w:val="0"/>
          <w:numId w:val="13"/>
        </w:numPr>
        <w:spacing w:before="0" w:after="0" w:line="264"/>
        <w:jc w:val="both"/>
      </w:pPr>
      <w:r>
        <w:rPr>
          <w:rFonts w:ascii="Times New Roman" w:hAnsi="Times New Roman"/>
          <w:b w:val="false"/>
          <w:i w:val="false"/>
          <w:color w:val="000000"/>
          <w:sz w:val="28"/>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pPr>
        <w:numPr>
          <w:ilvl w:val="0"/>
          <w:numId w:val="13"/>
        </w:numPr>
        <w:spacing w:before="0" w:after="0" w:line="264"/>
        <w:jc w:val="both"/>
      </w:pPr>
      <w:r>
        <w:rPr>
          <w:rFonts w:ascii="Times New Roman" w:hAnsi="Times New Roman"/>
          <w:b w:val="false"/>
          <w:i w:val="false"/>
          <w:color w:val="000000"/>
          <w:sz w:val="28"/>
        </w:rPr>
        <w:t>оценивать степень благоприятности природных условий в пределах отдельных регионов страны;</w:t>
      </w:r>
    </w:p>
    <w:p>
      <w:pPr>
        <w:numPr>
          <w:ilvl w:val="0"/>
          <w:numId w:val="13"/>
        </w:numPr>
        <w:spacing w:before="0" w:after="0" w:line="264"/>
        <w:jc w:val="both"/>
      </w:pPr>
      <w:r>
        <w:rPr>
          <w:rFonts w:ascii="Times New Roman" w:hAnsi="Times New Roman"/>
          <w:b w:val="false"/>
          <w:i w:val="false"/>
          <w:color w:val="000000"/>
          <w:sz w:val="28"/>
        </w:rPr>
        <w:t>проводить классификацию природных ресурсов;</w:t>
      </w:r>
    </w:p>
    <w:p>
      <w:pPr>
        <w:numPr>
          <w:ilvl w:val="0"/>
          <w:numId w:val="13"/>
        </w:numPr>
        <w:spacing w:before="0" w:after="0" w:line="264"/>
        <w:jc w:val="both"/>
      </w:pPr>
      <w:r>
        <w:rPr>
          <w:rFonts w:ascii="Times New Roman" w:hAnsi="Times New Roman"/>
          <w:b w:val="false"/>
          <w:i w:val="false"/>
          <w:color w:val="000000"/>
          <w:sz w:val="28"/>
        </w:rPr>
        <w:t>распознавать типы природопользования;</w:t>
      </w:r>
    </w:p>
    <w:p>
      <w:pPr>
        <w:numPr>
          <w:ilvl w:val="0"/>
          <w:numId w:val="13"/>
        </w:numPr>
        <w:spacing w:before="0" w:after="0" w:line="264"/>
        <w:jc w:val="both"/>
      </w:pPr>
      <w:r>
        <w:rPr>
          <w:rFonts w:ascii="Times New Roman" w:hAnsi="Times New Roman"/>
          <w:b w:val="false"/>
          <w:i w:val="false"/>
          <w:color w:val="000000"/>
          <w:sz w:val="28"/>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pPr>
        <w:numPr>
          <w:ilvl w:val="0"/>
          <w:numId w:val="13"/>
        </w:numPr>
        <w:spacing w:before="0" w:after="0" w:line="264"/>
        <w:jc w:val="both"/>
      </w:pPr>
      <w:r>
        <w:rPr>
          <w:rFonts w:ascii="Times New Roman" w:hAnsi="Times New Roman"/>
          <w:b w:val="false"/>
          <w:i w:val="false"/>
          <w:color w:val="000000"/>
          <w:sz w:val="28"/>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pPr>
        <w:numPr>
          <w:ilvl w:val="0"/>
          <w:numId w:val="13"/>
        </w:numPr>
        <w:spacing w:before="0" w:after="0" w:line="264"/>
        <w:jc w:val="both"/>
      </w:pPr>
      <w:r>
        <w:rPr>
          <w:rFonts w:ascii="Times New Roman" w:hAnsi="Times New Roman"/>
          <w:b w:val="false"/>
          <w:i w:val="false"/>
          <w:color w:val="000000"/>
          <w:sz w:val="28"/>
        </w:rPr>
        <w:t>сравнивать особенности компонентов природы отдельных территорий страны;</w:t>
      </w:r>
    </w:p>
    <w:p>
      <w:pPr>
        <w:numPr>
          <w:ilvl w:val="0"/>
          <w:numId w:val="13"/>
        </w:numPr>
        <w:spacing w:before="0" w:after="0" w:line="264"/>
        <w:jc w:val="both"/>
      </w:pPr>
      <w:r>
        <w:rPr>
          <w:rFonts w:ascii="Times New Roman" w:hAnsi="Times New Roman"/>
          <w:b w:val="false"/>
          <w:i w:val="false"/>
          <w:color w:val="000000"/>
          <w:sz w:val="28"/>
        </w:rPr>
        <w:t>объяснять особенности компонентов природы отдельных территорий страны;</w:t>
      </w:r>
    </w:p>
    <w:p>
      <w:pPr>
        <w:numPr>
          <w:ilvl w:val="0"/>
          <w:numId w:val="13"/>
        </w:numPr>
        <w:spacing w:before="0" w:after="0" w:line="264"/>
        <w:jc w:val="both"/>
      </w:pPr>
      <w:r>
        <w:rPr>
          <w:rFonts w:ascii="Times New Roman" w:hAnsi="Times New Roman"/>
          <w:b w:val="false"/>
          <w:i w:val="false"/>
          <w:color w:val="000000"/>
          <w:sz w:val="28"/>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pPr>
        <w:numPr>
          <w:ilvl w:val="0"/>
          <w:numId w:val="13"/>
        </w:numPr>
        <w:spacing w:before="0" w:after="0" w:line="264"/>
        <w:jc w:val="both"/>
      </w:pPr>
      <w:r>
        <w:rPr>
          <w:rFonts w:ascii="Times New Roman" w:hAnsi="Times New Roman"/>
          <w:b w:val="false"/>
          <w:i w:val="false"/>
          <w:color w:val="000000"/>
          <w:sz w:val="28"/>
        </w:rPr>
        <w:t>называть географические процессы и явления, определяющие особенности природы страны, отдельных регионов и своей местности;</w:t>
      </w:r>
    </w:p>
    <w:p>
      <w:pPr>
        <w:numPr>
          <w:ilvl w:val="0"/>
          <w:numId w:val="13"/>
        </w:numPr>
        <w:spacing w:before="0" w:after="0" w:line="264"/>
        <w:jc w:val="both"/>
      </w:pPr>
      <w:r>
        <w:rPr>
          <w:rFonts w:ascii="Times New Roman" w:hAnsi="Times New Roman"/>
          <w:b w:val="false"/>
          <w:i w:val="false"/>
          <w:color w:val="000000"/>
          <w:sz w:val="28"/>
        </w:rPr>
        <w:t>объяснять распространение по территории страны областей современного горообразования, землетрясений и вулканизма;</w:t>
      </w:r>
    </w:p>
    <w:p>
      <w:pPr>
        <w:numPr>
          <w:ilvl w:val="0"/>
          <w:numId w:val="13"/>
        </w:numPr>
        <w:spacing w:before="0" w:after="0" w:line="264"/>
        <w:jc w:val="both"/>
      </w:pPr>
      <w:r>
        <w:rPr>
          <w:rFonts w:ascii="Times New Roman" w:hAnsi="Times New Roman"/>
          <w:b w:val="false"/>
          <w:i w:val="false"/>
          <w:color w:val="000000"/>
          <w:sz w:val="28"/>
        </w:rPr>
        <w:t>применять понятия «плита», «щит», «моренный холм», «бараньи лбы», «бархан», «дюна» для решения учебных и (или) практико-ориентированных задач;</w:t>
      </w:r>
    </w:p>
    <w:p>
      <w:pPr>
        <w:numPr>
          <w:ilvl w:val="0"/>
          <w:numId w:val="13"/>
        </w:numPr>
        <w:spacing w:before="0" w:after="0" w:line="264"/>
        <w:jc w:val="both"/>
      </w:pPr>
      <w:r>
        <w:rPr>
          <w:rFonts w:ascii="Times New Roman" w:hAnsi="Times New Roman"/>
          <w:b w:val="false"/>
          <w:i w:val="false"/>
          <w:color w:val="000000"/>
          <w:sz w:val="28"/>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pPr>
        <w:numPr>
          <w:ilvl w:val="0"/>
          <w:numId w:val="13"/>
        </w:numPr>
        <w:spacing w:before="0" w:after="0" w:line="264"/>
        <w:jc w:val="both"/>
      </w:pPr>
      <w:r>
        <w:rPr>
          <w:rFonts w:ascii="Times New Roman" w:hAnsi="Times New Roman"/>
          <w:b w:val="false"/>
          <w:i w:val="false"/>
          <w:color w:val="000000"/>
          <w:sz w:val="28"/>
        </w:rPr>
        <w:t>различать понятия «испарение», «испаряемость», «коэффициент увлажнения»; использовать их для решения учебных и (или) практико-ориентированных задач;</w:t>
      </w:r>
    </w:p>
    <w:p>
      <w:pPr>
        <w:numPr>
          <w:ilvl w:val="0"/>
          <w:numId w:val="13"/>
        </w:numPr>
        <w:spacing w:before="0" w:after="0" w:line="264"/>
        <w:jc w:val="both"/>
      </w:pPr>
      <w:r>
        <w:rPr>
          <w:rFonts w:ascii="Times New Roman" w:hAnsi="Times New Roman"/>
          <w:b w:val="false"/>
          <w:i w:val="false"/>
          <w:color w:val="000000"/>
          <w:sz w:val="28"/>
        </w:rPr>
        <w:t>описывать и прогнозировать погоду территории по карте погоды;</w:t>
      </w:r>
    </w:p>
    <w:p>
      <w:pPr>
        <w:numPr>
          <w:ilvl w:val="0"/>
          <w:numId w:val="13"/>
        </w:numPr>
        <w:spacing w:before="0" w:after="0" w:line="264"/>
        <w:jc w:val="both"/>
      </w:pPr>
      <w:r>
        <w:rPr>
          <w:rFonts w:ascii="Times New Roman" w:hAnsi="Times New Roman"/>
          <w:b w:val="false"/>
          <w:i w:val="false"/>
          <w:color w:val="000000"/>
          <w:sz w:val="28"/>
        </w:rPr>
        <w:t>использовать понятия «циклон», «антициклон», «атмосферный фронт» для объяснения особенностей погоды отдельных территорий с помощью карт погоды;</w:t>
      </w:r>
    </w:p>
    <w:p>
      <w:pPr>
        <w:numPr>
          <w:ilvl w:val="0"/>
          <w:numId w:val="13"/>
        </w:numPr>
        <w:spacing w:before="0" w:after="0" w:line="264"/>
        <w:jc w:val="both"/>
      </w:pPr>
      <w:r>
        <w:rPr>
          <w:rFonts w:ascii="Times New Roman" w:hAnsi="Times New Roman"/>
          <w:b w:val="false"/>
          <w:i w:val="false"/>
          <w:color w:val="000000"/>
          <w:sz w:val="28"/>
        </w:rPr>
        <w:t>проводить классификацию типов климата и почв России;</w:t>
      </w:r>
    </w:p>
    <w:p>
      <w:pPr>
        <w:numPr>
          <w:ilvl w:val="0"/>
          <w:numId w:val="13"/>
        </w:numPr>
        <w:spacing w:before="0" w:after="0" w:line="264"/>
        <w:jc w:val="both"/>
      </w:pPr>
      <w:r>
        <w:rPr>
          <w:rFonts w:ascii="Times New Roman" w:hAnsi="Times New Roman"/>
          <w:b w:val="false"/>
          <w:i w:val="false"/>
          <w:color w:val="000000"/>
          <w:sz w:val="28"/>
        </w:rPr>
        <w:t>распознавать показатели, характеризующие состояние окружающей среды;</w:t>
      </w:r>
    </w:p>
    <w:p>
      <w:pPr>
        <w:numPr>
          <w:ilvl w:val="0"/>
          <w:numId w:val="13"/>
        </w:numPr>
        <w:spacing w:before="0" w:after="0" w:line="264"/>
        <w:jc w:val="both"/>
      </w:pPr>
      <w:r>
        <w:rPr>
          <w:rFonts w:ascii="Times New Roman" w:hAnsi="Times New Roman"/>
          <w:b w:val="false"/>
          <w:i w:val="false"/>
          <w:color w:val="000000"/>
          <w:sz w:val="28"/>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pPr>
        <w:numPr>
          <w:ilvl w:val="0"/>
          <w:numId w:val="13"/>
        </w:numPr>
        <w:spacing w:before="0" w:after="0" w:line="264"/>
        <w:jc w:val="both"/>
      </w:pPr>
      <w:r>
        <w:rPr>
          <w:rFonts w:ascii="Times New Roman" w:hAnsi="Times New Roman"/>
          <w:b w:val="false"/>
          <w:i w:val="false"/>
          <w:color w:val="000000"/>
          <w:sz w:val="28"/>
        </w:rPr>
        <w:t>приводить примеры мер безопасности, в том числе для экономики семьи, в случае природных стихийных бедствий и техногенных катастроф;</w:t>
      </w:r>
    </w:p>
    <w:p>
      <w:pPr>
        <w:numPr>
          <w:ilvl w:val="0"/>
          <w:numId w:val="13"/>
        </w:numPr>
        <w:spacing w:before="0" w:after="0" w:line="264"/>
        <w:jc w:val="both"/>
      </w:pPr>
      <w:r>
        <w:rPr>
          <w:rFonts w:ascii="Times New Roman" w:hAnsi="Times New Roman"/>
          <w:b w:val="false"/>
          <w:i w:val="false"/>
          <w:color w:val="000000"/>
          <w:sz w:val="28"/>
        </w:rPr>
        <w:t>приводить примеры рационального и нерационального природопользования;</w:t>
      </w:r>
    </w:p>
    <w:p>
      <w:pPr>
        <w:numPr>
          <w:ilvl w:val="0"/>
          <w:numId w:val="13"/>
        </w:numPr>
        <w:spacing w:before="0" w:after="0" w:line="264"/>
        <w:jc w:val="both"/>
      </w:pPr>
      <w:r>
        <w:rPr>
          <w:rFonts w:ascii="Times New Roman" w:hAnsi="Times New Roman"/>
          <w:b w:val="false"/>
          <w:i w:val="false"/>
          <w:color w:val="000000"/>
          <w:sz w:val="28"/>
        </w:rPr>
        <w:t>приводить примеры особо охраняемых природных территорий России и своего края, животных и растений, занесённых в Красную книгу России;</w:t>
      </w:r>
    </w:p>
    <w:p>
      <w:pPr>
        <w:numPr>
          <w:ilvl w:val="0"/>
          <w:numId w:val="13"/>
        </w:numPr>
        <w:spacing w:before="0" w:after="0" w:line="264"/>
        <w:jc w:val="both"/>
      </w:pPr>
      <w:r>
        <w:rPr>
          <w:rFonts w:ascii="Times New Roman" w:hAnsi="Times New Roman"/>
          <w:b w:val="false"/>
          <w:i w:val="false"/>
          <w:color w:val="000000"/>
          <w:sz w:val="28"/>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pPr>
        <w:numPr>
          <w:ilvl w:val="0"/>
          <w:numId w:val="13"/>
        </w:numPr>
        <w:spacing w:before="0" w:after="0" w:line="264"/>
        <w:jc w:val="both"/>
      </w:pPr>
      <w:r>
        <w:rPr>
          <w:rFonts w:ascii="Times New Roman" w:hAnsi="Times New Roman"/>
          <w:b w:val="false"/>
          <w:i w:val="false"/>
          <w:color w:val="000000"/>
          <w:sz w:val="28"/>
        </w:rPr>
        <w:t>приводить примеры адаптации человека к разнообразным природным условиям на территории страны;</w:t>
      </w:r>
    </w:p>
    <w:p>
      <w:pPr>
        <w:numPr>
          <w:ilvl w:val="0"/>
          <w:numId w:val="13"/>
        </w:numPr>
        <w:spacing w:before="0" w:after="0" w:line="264"/>
        <w:jc w:val="both"/>
      </w:pPr>
      <w:r>
        <w:rPr>
          <w:rFonts w:ascii="Times New Roman" w:hAnsi="Times New Roman"/>
          <w:b w:val="false"/>
          <w:i w:val="false"/>
          <w:color w:val="000000"/>
          <w:sz w:val="28"/>
        </w:rPr>
        <w:t>сравнивать показатели воспроизводства и качества населения России с мировыми показателями и показателями других стран;</w:t>
      </w:r>
    </w:p>
    <w:p>
      <w:pPr>
        <w:numPr>
          <w:ilvl w:val="0"/>
          <w:numId w:val="13"/>
        </w:numPr>
        <w:spacing w:before="0" w:after="0" w:line="264"/>
        <w:jc w:val="both"/>
      </w:pPr>
      <w:r>
        <w:rPr>
          <w:rFonts w:ascii="Times New Roman" w:hAnsi="Times New Roman"/>
          <w:b w:val="false"/>
          <w:i w:val="false"/>
          <w:color w:val="000000"/>
          <w:sz w:val="28"/>
        </w:rPr>
        <w:t>различать демографические процессы и явления, характеризующие динамику численности населения России, её отдельных регионов и своего края;</w:t>
      </w:r>
    </w:p>
    <w:p>
      <w:pPr>
        <w:numPr>
          <w:ilvl w:val="0"/>
          <w:numId w:val="13"/>
        </w:numPr>
        <w:spacing w:before="0" w:after="0" w:line="264"/>
        <w:jc w:val="both"/>
      </w:pPr>
      <w:r>
        <w:rPr>
          <w:rFonts w:ascii="Times New Roman" w:hAnsi="Times New Roman"/>
          <w:b w:val="false"/>
          <w:i w:val="false"/>
          <w:color w:val="000000"/>
          <w:sz w:val="28"/>
        </w:rPr>
        <w:t>проводить классификацию населённых пунктов и регионов России по заданным основаниям;</w:t>
      </w:r>
    </w:p>
    <w:p>
      <w:pPr>
        <w:numPr>
          <w:ilvl w:val="0"/>
          <w:numId w:val="13"/>
        </w:numPr>
        <w:spacing w:before="0" w:after="0" w:line="264"/>
        <w:jc w:val="both"/>
      </w:pPr>
      <w:r>
        <w:rPr>
          <w:rFonts w:ascii="Times New Roman" w:hAnsi="Times New Roman"/>
          <w:b w:val="false"/>
          <w:i w:val="false"/>
          <w:color w:val="000000"/>
          <w:sz w:val="28"/>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pPr>
        <w:numPr>
          <w:ilvl w:val="0"/>
          <w:numId w:val="13"/>
        </w:numPr>
        <w:spacing w:before="0" w:after="0" w:line="264"/>
        <w:jc w:val="both"/>
      </w:pPr>
      <w:r>
        <w:rPr>
          <w:rFonts w:ascii="Times New Roman" w:hAnsi="Times New Roman"/>
          <w:b w:val="false"/>
          <w:i w:val="false"/>
          <w:color w:val="000000"/>
          <w:sz w:val="28"/>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pPr>
        <w:numPr>
          <w:ilvl w:val="0"/>
          <w:numId w:val="13"/>
        </w:numPr>
        <w:spacing w:before="0" w:after="0" w:line="264"/>
        <w:jc w:val="both"/>
      </w:pPr>
      <w:r>
        <w:rPr>
          <w:rFonts w:ascii="Times New Roman" w:hAnsi="Times New Roman"/>
          <w:b w:val="false"/>
          <w:i w:val="false"/>
          <w:color w:val="000000"/>
          <w:sz w:val="28"/>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pPr>
        <w:spacing w:before="0" w:after="0" w:line="264"/>
        <w:ind w:left="120"/>
        <w:jc w:val="both"/>
      </w:pPr>
    </w:p>
    <w:p>
      <w:pPr>
        <w:spacing w:before="0" w:after="0" w:line="264"/>
        <w:ind w:left="120"/>
        <w:jc w:val="both"/>
      </w:pPr>
      <w:r>
        <w:rPr>
          <w:rFonts w:ascii="Times New Roman" w:hAnsi="Times New Roman"/>
          <w:b/>
          <w:i w:val="false"/>
          <w:color w:val="000000"/>
          <w:sz w:val="28"/>
        </w:rPr>
        <w:t>9 КЛАСС</w:t>
      </w:r>
    </w:p>
    <w:p>
      <w:pPr>
        <w:spacing w:before="0" w:after="0" w:line="264"/>
        <w:ind w:left="120"/>
        <w:jc w:val="both"/>
      </w:pPr>
    </w:p>
    <w:p>
      <w:pPr>
        <w:numPr>
          <w:ilvl w:val="0"/>
          <w:numId w:val="14"/>
        </w:numPr>
        <w:spacing w:before="0" w:after="0" w:line="264"/>
        <w:jc w:val="both"/>
      </w:pPr>
      <w:r>
        <w:rPr>
          <w:rFonts w:ascii="Times New Roman" w:hAnsi="Times New Roman"/>
          <w:b w:val="false"/>
          <w:i w:val="false"/>
          <w:color w:val="000000"/>
          <w:sz w:val="28"/>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pPr>
        <w:numPr>
          <w:ilvl w:val="0"/>
          <w:numId w:val="14"/>
        </w:numPr>
        <w:spacing w:before="0" w:after="0" w:line="264"/>
        <w:jc w:val="both"/>
      </w:pPr>
      <w:r>
        <w:rPr>
          <w:rFonts w:ascii="Times New Roman" w:hAnsi="Times New Roman"/>
          <w:b w:val="false"/>
          <w:i w:val="false"/>
          <w:color w:val="000000"/>
          <w:sz w:val="28"/>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pPr>
        <w:numPr>
          <w:ilvl w:val="0"/>
          <w:numId w:val="14"/>
        </w:numPr>
        <w:spacing w:before="0" w:after="0" w:line="264"/>
        <w:jc w:val="both"/>
      </w:pPr>
      <w:r>
        <w:rPr>
          <w:rFonts w:ascii="Times New Roman" w:hAnsi="Times New Roman"/>
          <w:b w:val="false"/>
          <w:i w:val="false"/>
          <w:color w:val="000000"/>
          <w:sz w:val="28"/>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pPr>
        <w:numPr>
          <w:ilvl w:val="0"/>
          <w:numId w:val="14"/>
        </w:numPr>
        <w:spacing w:before="0" w:after="0" w:line="264"/>
        <w:jc w:val="both"/>
      </w:pPr>
      <w:r>
        <w:rPr>
          <w:rFonts w:ascii="Times New Roman" w:hAnsi="Times New Roman"/>
          <w:b w:val="false"/>
          <w:i w:val="false"/>
          <w:color w:val="000000"/>
          <w:sz w:val="28"/>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pPr>
        <w:numPr>
          <w:ilvl w:val="0"/>
          <w:numId w:val="14"/>
        </w:numPr>
        <w:spacing w:before="0" w:after="0" w:line="264"/>
        <w:jc w:val="both"/>
      </w:pPr>
      <w:r>
        <w:rPr>
          <w:rFonts w:ascii="Times New Roman" w:hAnsi="Times New Roman"/>
          <w:b w:val="false"/>
          <w:i w:val="false"/>
          <w:color w:val="000000"/>
          <w:sz w:val="28"/>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pPr>
        <w:numPr>
          <w:ilvl w:val="0"/>
          <w:numId w:val="14"/>
        </w:numPr>
        <w:spacing w:before="0" w:after="0" w:line="264"/>
        <w:jc w:val="both"/>
      </w:pPr>
      <w:r>
        <w:rPr>
          <w:rFonts w:ascii="Times New Roman" w:hAnsi="Times New Roman"/>
          <w:b w:val="false"/>
          <w:i w:val="false"/>
          <w:color w:val="000000"/>
          <w:sz w:val="28"/>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pPr>
        <w:numPr>
          <w:ilvl w:val="0"/>
          <w:numId w:val="14"/>
        </w:numPr>
        <w:spacing w:before="0" w:after="0" w:line="264"/>
        <w:jc w:val="both"/>
      </w:pPr>
      <w:r>
        <w:rPr>
          <w:rFonts w:ascii="Times New Roman" w:hAnsi="Times New Roman"/>
          <w:b w:val="false"/>
          <w:i w:val="false"/>
          <w:color w:val="000000"/>
          <w:sz w:val="28"/>
        </w:rPr>
        <w:t>различать территории опережающего развития (ТОР), Арктическую зону и зону Севера России;</w:t>
      </w:r>
    </w:p>
    <w:p>
      <w:pPr>
        <w:numPr>
          <w:ilvl w:val="0"/>
          <w:numId w:val="14"/>
        </w:numPr>
        <w:spacing w:before="0" w:after="0" w:line="264"/>
        <w:jc w:val="both"/>
      </w:pPr>
      <w:r>
        <w:rPr>
          <w:rFonts w:ascii="Times New Roman" w:hAnsi="Times New Roman"/>
          <w:b w:val="false"/>
          <w:i w:val="false"/>
          <w:color w:val="000000"/>
          <w:sz w:val="28"/>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pPr>
        <w:numPr>
          <w:ilvl w:val="0"/>
          <w:numId w:val="14"/>
        </w:numPr>
        <w:spacing w:before="0" w:after="0" w:line="264"/>
        <w:jc w:val="both"/>
      </w:pPr>
      <w:r>
        <w:rPr>
          <w:rFonts w:ascii="Times New Roman" w:hAnsi="Times New Roman"/>
          <w:b w:val="false"/>
          <w:i w:val="false"/>
          <w:color w:val="000000"/>
          <w:sz w:val="28"/>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pPr>
        <w:numPr>
          <w:ilvl w:val="0"/>
          <w:numId w:val="14"/>
        </w:numPr>
        <w:spacing w:before="0" w:after="0" w:line="264"/>
        <w:jc w:val="both"/>
      </w:pPr>
      <w:r>
        <w:rPr>
          <w:rFonts w:ascii="Times New Roman" w:hAnsi="Times New Roman"/>
          <w:b w:val="false"/>
          <w:i w:val="false"/>
          <w:color w:val="000000"/>
          <w:sz w:val="28"/>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pPr>
        <w:numPr>
          <w:ilvl w:val="0"/>
          <w:numId w:val="14"/>
        </w:numPr>
        <w:spacing w:before="0" w:after="0" w:line="264"/>
        <w:jc w:val="both"/>
      </w:pPr>
      <w:r>
        <w:rPr>
          <w:rFonts w:ascii="Times New Roman" w:hAnsi="Times New Roman"/>
          <w:b w:val="false"/>
          <w:i w:val="false"/>
          <w:color w:val="000000"/>
          <w:sz w:val="28"/>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pPr>
        <w:numPr>
          <w:ilvl w:val="0"/>
          <w:numId w:val="14"/>
        </w:numPr>
        <w:spacing w:before="0" w:after="0" w:line="264"/>
        <w:jc w:val="both"/>
      </w:pPr>
      <w:r>
        <w:rPr>
          <w:rFonts w:ascii="Times New Roman" w:hAnsi="Times New Roman"/>
          <w:b w:val="false"/>
          <w:i w:val="false"/>
          <w:color w:val="000000"/>
          <w:sz w:val="28"/>
        </w:rPr>
        <w:t>различать природно-ресурсный, человеческий и производственный капитал;</w:t>
      </w:r>
    </w:p>
    <w:p>
      <w:pPr>
        <w:numPr>
          <w:ilvl w:val="0"/>
          <w:numId w:val="14"/>
        </w:numPr>
        <w:spacing w:before="0" w:after="0" w:line="264"/>
        <w:jc w:val="both"/>
      </w:pPr>
      <w:r>
        <w:rPr>
          <w:rFonts w:ascii="Times New Roman" w:hAnsi="Times New Roman"/>
          <w:b w:val="false"/>
          <w:i w:val="false"/>
          <w:color w:val="000000"/>
          <w:sz w:val="28"/>
        </w:rPr>
        <w:t>различать виды транспорта и основные показатели их работы: грузооборот и пассажирооборот;</w:t>
      </w:r>
    </w:p>
    <w:p>
      <w:pPr>
        <w:numPr>
          <w:ilvl w:val="0"/>
          <w:numId w:val="14"/>
        </w:numPr>
        <w:spacing w:before="0" w:after="0" w:line="264"/>
        <w:jc w:val="both"/>
      </w:pPr>
      <w:r>
        <w:rPr>
          <w:rFonts w:ascii="Times New Roman" w:hAnsi="Times New Roman"/>
          <w:b w:val="false"/>
          <w:i w:val="false"/>
          <w:color w:val="000000"/>
          <w:sz w:val="28"/>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pPr>
        <w:numPr>
          <w:ilvl w:val="0"/>
          <w:numId w:val="14"/>
        </w:numPr>
        <w:spacing w:before="0" w:after="0" w:line="264"/>
        <w:jc w:val="both"/>
      </w:pPr>
      <w:r>
        <w:rPr>
          <w:rFonts w:ascii="Times New Roman" w:hAnsi="Times New Roman"/>
          <w:b w:val="false"/>
          <w:i w:val="false"/>
          <w:color w:val="000000"/>
          <w:sz w:val="28"/>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pPr>
        <w:numPr>
          <w:ilvl w:val="0"/>
          <w:numId w:val="14"/>
        </w:numPr>
        <w:spacing w:before="0" w:after="0" w:line="264"/>
        <w:jc w:val="both"/>
      </w:pPr>
      <w:r>
        <w:rPr>
          <w:rFonts w:ascii="Times New Roman" w:hAnsi="Times New Roman"/>
          <w:b w:val="false"/>
          <w:i w:val="false"/>
          <w:color w:val="000000"/>
          <w:sz w:val="28"/>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pPr>
        <w:numPr>
          <w:ilvl w:val="0"/>
          <w:numId w:val="14"/>
        </w:numPr>
        <w:spacing w:before="0" w:after="0" w:line="264"/>
        <w:jc w:val="both"/>
      </w:pPr>
      <w:r>
        <w:rPr>
          <w:rFonts w:ascii="Times New Roman" w:hAnsi="Times New Roman"/>
          <w:b w:val="false"/>
          <w:i w:val="false"/>
          <w:color w:val="000000"/>
          <w:sz w:val="28"/>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pPr>
        <w:numPr>
          <w:ilvl w:val="0"/>
          <w:numId w:val="14"/>
        </w:numPr>
        <w:spacing w:before="0" w:after="0" w:line="264"/>
        <w:jc w:val="both"/>
      </w:pPr>
      <w:r>
        <w:rPr>
          <w:rFonts w:ascii="Times New Roman" w:hAnsi="Times New Roman"/>
          <w:b w:val="false"/>
          <w:i w:val="false"/>
          <w:color w:val="000000"/>
          <w:sz w:val="28"/>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pPr>
        <w:numPr>
          <w:ilvl w:val="0"/>
          <w:numId w:val="14"/>
        </w:numPr>
        <w:spacing w:before="0" w:after="0" w:line="264"/>
        <w:jc w:val="both"/>
      </w:pPr>
      <w:r>
        <w:rPr>
          <w:rFonts w:ascii="Times New Roman" w:hAnsi="Times New Roman"/>
          <w:b w:val="false"/>
          <w:i w:val="false"/>
          <w:color w:val="000000"/>
          <w:sz w:val="28"/>
        </w:rPr>
        <w:t>объяснять географические различия населения и хозяйства территорий крупных регионов страны;</w:t>
      </w:r>
    </w:p>
    <w:p>
      <w:pPr>
        <w:numPr>
          <w:ilvl w:val="0"/>
          <w:numId w:val="14"/>
        </w:numPr>
        <w:spacing w:before="0" w:after="0" w:line="264"/>
        <w:jc w:val="both"/>
      </w:pPr>
      <w:r>
        <w:rPr>
          <w:rFonts w:ascii="Times New Roman" w:hAnsi="Times New Roman"/>
          <w:b w:val="false"/>
          <w:i w:val="false"/>
          <w:color w:val="000000"/>
          <w:sz w:val="28"/>
        </w:rPr>
        <w:t>сравнивать географическое положение, географические особенности природно-ресурсного потенциала, населения и хозяйства регионов России;</w:t>
      </w:r>
    </w:p>
    <w:p>
      <w:pPr>
        <w:numPr>
          <w:ilvl w:val="0"/>
          <w:numId w:val="14"/>
        </w:numPr>
        <w:spacing w:before="0" w:after="0" w:line="264"/>
        <w:jc w:val="both"/>
      </w:pPr>
      <w:r>
        <w:rPr>
          <w:rFonts w:ascii="Times New Roman" w:hAnsi="Times New Roman"/>
          <w:b w:val="false"/>
          <w:i w:val="false"/>
          <w:color w:val="000000"/>
          <w:sz w:val="28"/>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pPr>
        <w:numPr>
          <w:ilvl w:val="0"/>
          <w:numId w:val="14"/>
        </w:numPr>
        <w:spacing w:before="0" w:after="0" w:line="264"/>
        <w:jc w:val="both"/>
      </w:pPr>
      <w:r>
        <w:rPr>
          <w:rFonts w:ascii="Times New Roman" w:hAnsi="Times New Roman"/>
          <w:b w:val="false"/>
          <w:i w:val="false"/>
          <w:color w:val="000000"/>
          <w:sz w:val="28"/>
        </w:rPr>
        <w:t>приводить примеры объектов Всемирного наследия ЮНЕСКО и описывать их местоположение на географической карте;</w:t>
      </w:r>
    </w:p>
    <w:p>
      <w:pPr>
        <w:numPr>
          <w:ilvl w:val="0"/>
          <w:numId w:val="14"/>
        </w:numPr>
        <w:spacing w:before="0" w:after="0" w:line="264"/>
        <w:jc w:val="both"/>
      </w:pPr>
      <w:r>
        <w:rPr>
          <w:rFonts w:ascii="Times New Roman" w:hAnsi="Times New Roman"/>
          <w:b w:val="false"/>
          <w:i w:val="false"/>
          <w:color w:val="000000"/>
          <w:sz w:val="28"/>
        </w:rPr>
        <w:t>характеризовать место и роль России в мировом хозяйстве.</w:t>
      </w:r>
    </w:p>
    <w:bookmarkStart w:name="block-10830254" w:id="8"/>
    <w:p>
      <w:pPr>
        <w:sectPr>
          <w:pgSz w:w="11906" w:h="16383" w:orient="portrait"/>
        </w:sectPr>
      </w:pPr>
    </w:p>
    <w:bookmarkEnd w:id="8"/>
    <w:bookmarkEnd w:id="7"/>
    <w:bookmarkStart w:name="block-10830255" w:id="9"/>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743"/>
        <w:gridCol w:w="2400"/>
        <w:gridCol w:w="1445"/>
        <w:gridCol w:w="2484"/>
        <w:gridCol w:w="2605"/>
        <w:gridCol w:w="3917"/>
      </w:tblGrid>
      <w:tr>
        <w:trPr>
          <w:trHeight w:val="300" w:hRule="atLeast"/>
          <w:trHeight w:val="144" w:hRule="atLeast"/>
        </w:trPr>
        <w:tc>
          <w:tcPr>
            <w:tcW w:w="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64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4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13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3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2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Географическое изучение Земли</w:t>
            </w:r>
          </w:p>
        </w:tc>
      </w:tr>
      <w:tr>
        <w:trPr>
          <w:trHeight w:val="109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 География - наука о планете Земля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https://m.edsoo.ru/7f413b38</w:t>
              </w:r>
            </w:hyperlink>
          </w:p>
        </w:tc>
      </w:tr>
      <w:tr>
        <w:trPr>
          <w:trHeight w:val="82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географических открытий</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https://m.edsoo.ru/7f413b38</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Изображения земной поверхности</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Планы местности</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https://m.edsoo.ru/7f413b38</w:t>
              </w:r>
            </w:hyperlink>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Географические карты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https://m.edsoo.ru/7f413b38</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Земля - планета Солнечной системы</w:t>
            </w:r>
          </w:p>
        </w:tc>
      </w:tr>
      <w:tr>
        <w:trPr>
          <w:trHeight w:val="82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Земля - планета Солнечной системы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https://m.edsoo.ru/7f413b38</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Оболочки Земли</w:t>
            </w:r>
          </w:p>
        </w:tc>
      </w:tr>
      <w:tr>
        <w:trPr>
          <w:trHeight w:val="82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Литосфера - каменная оболочка Земли</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https://m.edsoo.ru/7f413b38</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Заключение</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https://m.edsoo.ru/7f413b38</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https://m.edsoo.ru/7f413b38</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2741"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769"/>
        <w:gridCol w:w="2080"/>
        <w:gridCol w:w="1493"/>
        <w:gridCol w:w="2541"/>
        <w:gridCol w:w="2658"/>
        <w:gridCol w:w="4053"/>
      </w:tblGrid>
      <w:tr>
        <w:trPr>
          <w:trHeight w:val="300" w:hRule="atLeast"/>
          <w:trHeight w:val="144" w:hRule="atLeast"/>
        </w:trPr>
        <w:tc>
          <w:tcPr>
            <w:tcW w:w="53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28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83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4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7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6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Оболочки Земли</w:t>
            </w:r>
          </w:p>
        </w:tc>
      </w:tr>
      <w:tr>
        <w:trPr>
          <w:trHeight w:val="109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Гидросфера — водная оболочка Земли</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https://m.edsoo.ru/7f414f38</w:t>
              </w:r>
            </w:hyperlink>
          </w:p>
        </w:tc>
      </w:tr>
      <w:tr>
        <w:trPr>
          <w:trHeight w:val="82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Атмосфера — воздушная оболочка </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https://m.edsoo.ru/7f414f38</w:t>
              </w:r>
            </w:hyperlink>
          </w:p>
        </w:tc>
      </w:tr>
      <w:tr>
        <w:trPr>
          <w:trHeight w:val="82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Биосфера — оболочка жизни</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https://m.edsoo.ru/7f414f38</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25 </w:t>
            </w:r>
          </w:p>
        </w:tc>
        <w:tc>
          <w:tcPr>
            <w:tcW w:w="0" w:type="auto"/>
            <w:gridSpan w:val="3"/>
            <w:tcBorders/>
            <w:tcMar>
              <w:top w:w="50" w:type="dxa"/>
              <w:left w:w="100" w:type="dxa"/>
            </w:tcMar>
            <w:vAlign w:val="center"/>
          </w:tcPr>
          <w:p>
            <w:pPr>
              <w:jc w:val="left"/>
            </w:pPr>
          </w:p>
        </w:tc>
      </w:tr>
      <w:tr>
        <w:trPr>
          <w:trHeight w:val="118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Заключение. Природно-территориальные комплексы</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https://m.edsoo.ru/7f414f38</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8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https://m.edsoo.ru/7f414f38</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8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3.5 </w:t>
            </w:r>
          </w:p>
        </w:tc>
        <w:tc>
          <w:tcPr>
            <w:tcW w:w="2837"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743"/>
        <w:gridCol w:w="2400"/>
        <w:gridCol w:w="1445"/>
        <w:gridCol w:w="2484"/>
        <w:gridCol w:w="2605"/>
        <w:gridCol w:w="3917"/>
      </w:tblGrid>
      <w:tr>
        <w:trPr>
          <w:trHeight w:val="300" w:hRule="atLeast"/>
          <w:trHeight w:val="144" w:hRule="atLeast"/>
        </w:trPr>
        <w:tc>
          <w:tcPr>
            <w:tcW w:w="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64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4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3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2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Главные закономерности природы Земли</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Географическая оболочка</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https://m.edsoo.ru/7f416c48</w:t>
              </w:r>
            </w:hyperlink>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Литосфера и рельеф Земли</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https://m.edsoo.ru/7f416c48</w:t>
              </w:r>
            </w:hyperlink>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Атмосфера и климаты Земли</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https://m.edsoo.ru/7f416c48</w:t>
              </w:r>
            </w:hyperlink>
          </w:p>
        </w:tc>
      </w:tr>
      <w:tr>
        <w:trPr>
          <w:trHeight w:val="109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Мировой океан — основная часть гидросферы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https://m.edsoo.ru/7f416c48</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Человечество на Земле</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Численность населения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https://m.edsoo.ru/7f416c48</w:t>
              </w:r>
            </w:hyperlink>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и народы мира</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https://m.edsoo.ru/7f416c48</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Материки и страны</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Южные материки</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https://m.edsoo.ru/7f416c48</w:t>
              </w:r>
            </w:hyperlink>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Северные материки</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https://m.edsoo.ru/7f416c48</w:t>
              </w:r>
            </w:hyperlink>
          </w:p>
        </w:tc>
      </w:tr>
      <w:tr>
        <w:trPr>
          <w:trHeight w:val="82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Взаимодействие природы и общества</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https://m.edsoo.ru/7f416c48</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36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https://m.edsoo.ru/7f416c48</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2741"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650"/>
        <w:gridCol w:w="3520"/>
        <w:gridCol w:w="1275"/>
        <w:gridCol w:w="2287"/>
        <w:gridCol w:w="2421"/>
        <w:gridCol w:w="3441"/>
      </w:tblGrid>
      <w:tr>
        <w:trPr>
          <w:trHeight w:val="300" w:hRule="atLeast"/>
          <w:trHeight w:val="144" w:hRule="atLeast"/>
        </w:trPr>
        <w:tc>
          <w:tcPr>
            <w:tcW w:w="4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87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40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9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0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Географическое пространство России</w:t>
            </w:r>
          </w:p>
        </w:tc>
      </w:tr>
      <w:tr>
        <w:trPr>
          <w:trHeight w:val="1440"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формирования и освоения территории России</w:t>
            </w:r>
          </w:p>
        </w:tc>
        <w:tc>
          <w:tcPr>
            <w:tcW w:w="8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4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https://m.edsoo.ru/7f418d72</w:t>
              </w:r>
            </w:hyperlink>
          </w:p>
        </w:tc>
      </w:tr>
      <w:tr>
        <w:trPr>
          <w:trHeight w:val="82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Географическое положение и границы России</w:t>
            </w:r>
          </w:p>
        </w:tc>
        <w:tc>
          <w:tcPr>
            <w:tcW w:w="8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4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https://m.edsoo.ru/7f418d72</w:t>
              </w:r>
            </w:hyperlink>
          </w:p>
        </w:tc>
      </w:tr>
      <w:tr>
        <w:trPr>
          <w:trHeight w:val="82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Время на территории России</w:t>
            </w:r>
          </w:p>
        </w:tc>
        <w:tc>
          <w:tcPr>
            <w:tcW w:w="8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https://m.edsoo.ru/7f418d72</w:t>
              </w:r>
            </w:hyperlink>
          </w:p>
        </w:tc>
      </w:tr>
      <w:tr>
        <w:trPr>
          <w:trHeight w:val="136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Административно территориальное устройство России. Районирование территории</w:t>
            </w:r>
          </w:p>
        </w:tc>
        <w:tc>
          <w:tcPr>
            <w:tcW w:w="8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4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https://m.edsoo.ru/7f418d72</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Природа России</w:t>
            </w:r>
          </w:p>
        </w:tc>
      </w:tr>
      <w:tr>
        <w:trPr>
          <w:trHeight w:val="82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условия и ресурсы России</w:t>
            </w:r>
          </w:p>
        </w:tc>
        <w:tc>
          <w:tcPr>
            <w:tcW w:w="8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https://m.edsoo.ru/7f418d72</w:t>
              </w:r>
            </w:hyperlink>
          </w:p>
        </w:tc>
      </w:tr>
      <w:tr>
        <w:trPr>
          <w:trHeight w:val="82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Геологическое строение, рельеф и полезные ископаемые</w:t>
            </w:r>
          </w:p>
        </w:tc>
        <w:tc>
          <w:tcPr>
            <w:tcW w:w="8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24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https://m.edsoo.ru/7f418d72</w:t>
              </w:r>
            </w:hyperlink>
          </w:p>
        </w:tc>
      </w:tr>
      <w:tr>
        <w:trPr>
          <w:trHeight w:val="82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Климат и климатические условия</w:t>
            </w:r>
          </w:p>
        </w:tc>
        <w:tc>
          <w:tcPr>
            <w:tcW w:w="8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24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https://m.edsoo.ru/7f418d72</w:t>
              </w:r>
            </w:hyperlink>
          </w:p>
        </w:tc>
      </w:tr>
      <w:tr>
        <w:trPr>
          <w:trHeight w:val="82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Моря России. Внутренние воды и водные ресурсы</w:t>
            </w:r>
          </w:p>
        </w:tc>
        <w:tc>
          <w:tcPr>
            <w:tcW w:w="8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https://m.edsoo.ru/7f418d72</w:t>
              </w:r>
            </w:hyperlink>
          </w:p>
        </w:tc>
      </w:tr>
      <w:tr>
        <w:trPr>
          <w:trHeight w:val="82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Природнохозяйственные зоны</w:t>
            </w:r>
          </w:p>
        </w:tc>
        <w:tc>
          <w:tcPr>
            <w:tcW w:w="8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https://m.edsoo.ru/7f418d72</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Население России</w:t>
            </w:r>
          </w:p>
        </w:tc>
      </w:tr>
      <w:tr>
        <w:trPr>
          <w:trHeight w:val="82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Численность населения России</w:t>
            </w:r>
          </w:p>
        </w:tc>
        <w:tc>
          <w:tcPr>
            <w:tcW w:w="8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4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https://m.edsoo.ru/7f418d72</w:t>
              </w:r>
            </w:hyperlink>
          </w:p>
        </w:tc>
      </w:tr>
      <w:tr>
        <w:trPr>
          <w:trHeight w:val="109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Территориальные особенности размещения населения России</w:t>
            </w:r>
          </w:p>
        </w:tc>
        <w:tc>
          <w:tcPr>
            <w:tcW w:w="8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4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https://m.edsoo.ru/7f418d72</w:t>
              </w:r>
            </w:hyperlink>
          </w:p>
        </w:tc>
      </w:tr>
      <w:tr>
        <w:trPr>
          <w:trHeight w:val="82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Народы и религии России</w:t>
            </w:r>
          </w:p>
        </w:tc>
        <w:tc>
          <w:tcPr>
            <w:tcW w:w="8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4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https://m.edsoo.ru/7f418d72</w:t>
              </w:r>
            </w:hyperlink>
          </w:p>
        </w:tc>
      </w:tr>
      <w:tr>
        <w:trPr>
          <w:trHeight w:val="82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Половой и возрастной состав населения России</w:t>
            </w:r>
          </w:p>
        </w:tc>
        <w:tc>
          <w:tcPr>
            <w:tcW w:w="8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4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https://m.edsoo.ru/7f418d72</w:t>
              </w:r>
            </w:hyperlink>
          </w:p>
        </w:tc>
      </w:tr>
      <w:tr>
        <w:trPr>
          <w:trHeight w:val="825" w:hRule="atLeast"/>
          <w:trHeight w:val="144" w:hRule="atLeast"/>
        </w:trPr>
        <w:tc>
          <w:tcPr>
            <w:tcW w:w="45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Человеческий капитал</w:t>
            </w:r>
          </w:p>
        </w:tc>
        <w:tc>
          <w:tcPr>
            <w:tcW w:w="8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4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https://m.edsoo.ru/7f418d72</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0" w:type="auto"/>
            <w:gridSpan w:val="3"/>
            <w:tcBorders/>
            <w:tcMar>
              <w:top w:w="50" w:type="dxa"/>
              <w:left w:w="100" w:type="dxa"/>
            </w:tcMar>
            <w:vAlign w:val="center"/>
          </w:tcPr>
          <w:p>
            <w:pPr>
              <w:jc w:val="left"/>
            </w:pPr>
          </w:p>
        </w:tc>
      </w:tr>
      <w:tr>
        <w:trPr>
          <w:trHeight w:val="162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4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https://m.edsoo.ru/7f418d72</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10.5 </w:t>
            </w:r>
          </w:p>
        </w:tc>
        <w:tc>
          <w:tcPr>
            <w:tcW w:w="2408"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690"/>
        <w:gridCol w:w="3040"/>
        <w:gridCol w:w="1348"/>
        <w:gridCol w:w="2371"/>
        <w:gridCol w:w="2500"/>
        <w:gridCol w:w="3645"/>
      </w:tblGrid>
      <w:tr>
        <w:trPr>
          <w:trHeight w:val="300" w:hRule="atLeast"/>
          <w:trHeight w:val="144" w:hRule="atLeast"/>
        </w:trPr>
        <w:tc>
          <w:tcPr>
            <w:tcW w:w="48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5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4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5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5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Хозяйство России</w:t>
            </w: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хозяйства России</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https://m.edsoo.ru/7f41b112</w:t>
              </w:r>
            </w:hyperlink>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Топливно-энергетический комплекс (ТЭК) </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https://m.edsoo.ru/7f41b112</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Металлургический комплекс</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https://m.edsoo.ru/7f41b112</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Машиностроительный комплекс</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https://m.edsoo.ru/7f41b112</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Химико-лесной комплекс</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https://m.edsoo.ru/7f41b112</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Агропромышленный комплекс (АПК)</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https://m.edsoo.ru/7f41b112</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Инфраструктурный комплекс </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https://m.edsoo.ru/7f41b112</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Обобщение знаний </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https://m.edsoo.ru/7f41b112</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28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Регионы России</w:t>
            </w:r>
          </w:p>
        </w:tc>
      </w:tr>
      <w:tr>
        <w:trPr>
          <w:trHeight w:val="10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Западный макрорегион (Европейская часть) России</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https://m.edsoo.ru/7f41b112</w:t>
              </w:r>
            </w:hyperlink>
          </w:p>
        </w:tc>
      </w:tr>
      <w:tr>
        <w:trPr>
          <w:trHeight w:val="10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Восточный макрорегион (Азиатская часть) России</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https://m.edsoo.ru/7f41b112</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знаний</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https://m.edsoo.ru/7f41b112</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30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в современном мире</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https://m.edsoo.ru/7f41b112</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https://m.edsoo.ru/7f41b112</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2551" w:type="dxa"/>
            <w:tcBorders/>
            <w:tcMar>
              <w:top w:w="50" w:type="dxa"/>
              <w:left w:w="100" w:type="dxa"/>
            </w:tcMar>
            <w:vAlign w:val="center"/>
          </w:tcPr>
          <w:p>
            <w:pPr>
              <w:jc w:val="left"/>
            </w:pPr>
          </w:p>
        </w:tc>
      </w:tr>
    </w:tbl>
    <w:p>
      <w:pPr>
        <w:sectPr>
          <w:pgSz w:w="16383" w:h="11906" w:orient="landscape"/>
        </w:sectPr>
      </w:pPr>
    </w:p>
    <w:bookmarkStart w:name="block-10830255" w:id="10"/>
    <w:p>
      <w:pPr>
        <w:sectPr>
          <w:pgSz w:w="16383" w:h="11906" w:orient="landscape"/>
        </w:sectPr>
      </w:pPr>
    </w:p>
    <w:bookmarkEnd w:id="10"/>
    <w:bookmarkEnd w:id="9"/>
    <w:bookmarkStart w:name="block-10830260" w:id="11"/>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526"/>
        <w:gridCol w:w="2880"/>
        <w:gridCol w:w="1163"/>
        <w:gridCol w:w="2157"/>
        <w:gridCol w:w="2300"/>
        <w:gridCol w:w="1771"/>
        <w:gridCol w:w="2797"/>
      </w:tblGrid>
      <w:tr>
        <w:trPr>
          <w:trHeight w:val="300" w:hRule="atLeast"/>
          <w:trHeight w:val="144" w:hRule="atLeast"/>
        </w:trPr>
        <w:tc>
          <w:tcPr>
            <w:tcW w:w="3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2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102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0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Что изучает география? Географические объекты, процессы и явления</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06.09.2023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https://m.edsoo.ru/88650186</w:t>
              </w:r>
            </w:hyperlink>
          </w:p>
        </w:tc>
      </w:tr>
      <w:tr>
        <w:trPr>
          <w:trHeight w:val="432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Географические методы изучения объектов и явлений. Практическая работа "Организация фенологических наблюдений в природе: планирование, участие в групповой работе, форма систематизации данных"</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13.09.2023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https://m.edsoo.ru/886502ee</w:t>
              </w:r>
            </w:hyperlink>
          </w:p>
        </w:tc>
      </w:tr>
      <w:tr>
        <w:trPr>
          <w:trHeight w:val="244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Представления о мире в древности. Практическая работа "Сравнение карт Эратосфена, Птолемея и современных карт по предложенным учителем вопросам"</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20.09.2023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https://m.edsoo.ru/8865041a</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География в эпоху Средневековья</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27.09.2023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https://m.edsoo.ru/88650528</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Эпоха Великих географических открытий</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04.10.2023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https://m.edsoo.ru/88650640</w:t>
              </w:r>
            </w:hyperlink>
          </w:p>
        </w:tc>
      </w:tr>
      <w:tr>
        <w:trPr>
          <w:trHeight w:val="190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Первое кругосветное плавание. Карта мира после эпохи Великих географических открытий</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11.10.2023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https://m.edsoo.ru/88650776</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Географические открытия XVII—XIX вв. Поиски Южной Земли — открытие Австралии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18.10.2023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https://m.edsoo.ru/88650924</w:t>
              </w:r>
            </w:hyperlink>
          </w:p>
        </w:tc>
      </w:tr>
      <w:tr>
        <w:trPr>
          <w:trHeight w:val="231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Русские путешественники и мореплаватели на северо-востоке Азии. Первая русская кругосветная экспедиция</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25.10.2023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https://m.edsoo.ru/88650b04</w:t>
              </w:r>
            </w:hyperlink>
          </w:p>
        </w:tc>
      </w:tr>
      <w:tr>
        <w:trPr>
          <w:trHeight w:val="324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Географические исследования в ХХ в. Географические открытия Новейшего времени. Практическая работа "Обозначение на контурной карте географических объектов, открытых в разные периоды"</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08.11.2023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https://m.edsoo.ru/88650c26</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изображения земной поверхности. Планы местности. Условные знаки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15.11.2023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https://m.edsoo.ru/88650d70</w:t>
              </w:r>
            </w:hyperlink>
          </w:p>
        </w:tc>
      </w:tr>
      <w:tr>
        <w:trPr>
          <w:trHeight w:val="271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Масштаб. Способы определения расстояний на местности. Практическая работа "Определение направлений и расстояний по плану местности"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22.11.2023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https://m.edsoo.ru/88650f0a</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Глазомерная, полярная и маршрутная съёмка местности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29.11.2023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https://m.edsoo.ru/88651090</w:t>
              </w:r>
            </w:hyperlink>
          </w:p>
        </w:tc>
      </w:tr>
      <w:tr>
        <w:trPr>
          <w:trHeight w:val="244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планах местности неровностей земной поверхности. Абсолютная и относительная высоты. Профессия топограф</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06.12.2023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https://m.edsoo.ru/88651252</w:t>
              </w:r>
            </w:hyperlink>
          </w:p>
        </w:tc>
      </w:tr>
      <w:tr>
        <w:trPr>
          <w:trHeight w:val="297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Ориентирование по плану местности. Разнообразие планов и области их применения. Практическая работа "Составление описания маршрута по плану местности"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13.12.2023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https://m.edsoo.ru/8865139c</w:t>
              </w:r>
            </w:hyperlink>
          </w:p>
        </w:tc>
      </w:tr>
      <w:tr>
        <w:trPr>
          <w:trHeight w:val="318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Различия глобуса и географических карт. Способы перехода от сферической поверхности глобуса к плоскости географической карты</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20.12.2023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https://m.edsoo.ru/886514b4</w:t>
              </w:r>
            </w:hyperlink>
          </w:p>
        </w:tc>
      </w:tr>
      <w:tr>
        <w:trPr>
          <w:trHeight w:val="432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Градусная сеть на глобусе и картах. Параллели и меридианы. Географические координаты. Практическая работа "Определение географических координат объектов и определение объектов по их географическим координатам"</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27.12.2023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https://m.edsoo.ru/886516bc</w:t>
              </w:r>
            </w:hyperlink>
          </w:p>
        </w:tc>
      </w:tr>
      <w:tr>
        <w:trPr>
          <w:trHeight w:val="378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расстояний по глобусу. Искажения на карте. Определение расстояний с помощью масштаба и градусной сети. Практическая работа "Определение направлений и расстояний по карте полушарий"</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10.01.2024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https://m.edsoo.ru/886519be</w:t>
              </w:r>
            </w:hyperlink>
          </w:p>
        </w:tc>
      </w:tr>
      <w:tr>
        <w:trPr>
          <w:trHeight w:val="324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17.01.2024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https://m.edsoo.ru/88651ad6</w:t>
              </w:r>
            </w:hyperlink>
          </w:p>
        </w:tc>
      </w:tr>
      <w:tr>
        <w:trPr>
          <w:trHeight w:val="336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Географический атлас. Использование карт в жизни и хозяйственной деятельности людей. Система космической навигации. Геоинформационные системы. Профессия картограф</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24.01.2024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https://m.edsoo.ru/88651bf8</w:t>
              </w:r>
            </w:hyperlink>
          </w:p>
        </w:tc>
      </w:tr>
      <w:tr>
        <w:trPr>
          <w:trHeight w:val="217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Контрольная работа по разделу "Изображения земной поверхности"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31.01.2024 </w:t>
            </w:r>
          </w:p>
        </w:tc>
        <w:tc>
          <w:tcPr>
            <w:tcW w:w="1957" w:type="dxa"/>
            <w:tcBorders/>
            <w:tcMar>
              <w:top w:w="50" w:type="dxa"/>
              <w:left w:w="100" w:type="dxa"/>
            </w:tcMar>
            <w:vAlign w:val="center"/>
          </w:tcPr>
          <w:p>
            <w:pPr>
              <w:spacing w:before="0" w:after="0"/>
              <w:ind w:left="135"/>
              <w:jc w:val="left"/>
            </w:pPr>
          </w:p>
        </w:tc>
      </w:tr>
      <w:tr>
        <w:trPr>
          <w:trHeight w:val="190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Земля в Солнечной системе. Гипотезы возникновения Земли. Форма, размеры Земли, их географические следствия</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07.02.2024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https://m.edsoo.ru/88651d92</w:t>
              </w:r>
            </w:hyperlink>
          </w:p>
        </w:tc>
      </w:tr>
      <w:tr>
        <w:trPr>
          <w:trHeight w:val="271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Движения Земли. Географические следствия движения Земли вокруг Солнца. Дни весеннего и осеннего равноденствия, летнего и зимнего солнцестояния</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14.02.2024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https://m.edsoo.ru/88652008</w:t>
              </w:r>
            </w:hyperlink>
          </w:p>
        </w:tc>
      </w:tr>
      <w:tr>
        <w:trPr>
          <w:trHeight w:val="244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Неравномерное распределение солнечного света и тепла на поверхности Земли. Пояса освещённости. Тропики и полярные круги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21.02.2024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https://m.edsoo.ru/886521c0</w:t>
              </w:r>
            </w:hyperlink>
          </w:p>
        </w:tc>
      </w:tr>
      <w:tr>
        <w:trPr>
          <w:trHeight w:val="465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Вращение Земли вокруг своей оси. Смена дня и ночи на Земле. 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28.02.2024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https://m.edsoo.ru/886522ec</w:t>
              </w:r>
            </w:hyperlink>
          </w:p>
        </w:tc>
      </w:tr>
      <w:tr>
        <w:trPr>
          <w:trHeight w:val="190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Контрольная работа по теме "Земля — планета Солнечной системы"</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06.03.2024 </w:t>
            </w:r>
          </w:p>
        </w:tc>
        <w:tc>
          <w:tcPr>
            <w:tcW w:w="1957" w:type="dxa"/>
            <w:tcBorders/>
            <w:tcMar>
              <w:top w:w="50" w:type="dxa"/>
              <w:left w:w="100" w:type="dxa"/>
            </w:tcMar>
            <w:vAlign w:val="center"/>
          </w:tcPr>
          <w:p>
            <w:pPr>
              <w:spacing w:before="0" w:after="0"/>
              <w:ind w:left="135"/>
              <w:jc w:val="left"/>
            </w:pPr>
          </w:p>
        </w:tc>
      </w:tr>
      <w:tr>
        <w:trPr>
          <w:trHeight w:val="163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Литосфера — твёрдая оболочка Земли. Методы изучения земных глубин. Внутреннее строение Земли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13.03.2024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https://m.edsoo.ru/8865240e</w:t>
              </w:r>
            </w:hyperlink>
          </w:p>
        </w:tc>
      </w:tr>
      <w:tr>
        <w:trPr>
          <w:trHeight w:val="190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земной коры. Вещества земной коры: минералы и горные породы. Образование горных пород</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20.03.2024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https://m.edsoo.ru/886525b2</w:t>
              </w:r>
            </w:hyperlink>
          </w:p>
        </w:tc>
      </w:tr>
      <w:tr>
        <w:trPr>
          <w:trHeight w:val="324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Проявления внутренних и внешних процессов образования рельефа. Движение литосферных плит. Образование вулканов и причины землетрясений. Профессии сейсмолог и вулканолог</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03.04.2024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https://m.edsoo.ru/88652724</w:t>
              </w:r>
            </w:hyperlink>
          </w:p>
        </w:tc>
      </w:tr>
      <w:tr>
        <w:trPr>
          <w:trHeight w:val="378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Разрушение и изменение горных пород и минералов под действием внешних и внутренних процессов. Формирование рельефа земной поверхности как результат действия внутренних и внешних сил</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10.04.2024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https://m.edsoo.ru/88652972</w:t>
              </w:r>
            </w:hyperlink>
          </w:p>
        </w:tc>
      </w:tr>
      <w:tr>
        <w:trPr>
          <w:trHeight w:val="244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Рельеф земной поверхности и методы его изучения. Практическая работа "Описание горной системы или равнины по физической карте"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17.04.2024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https://m.edsoo.ru/88652bf2</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литосфера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24.04.2024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https://m.edsoo.ru/88652d50</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Рельеф дна Мирового океана. Острова, их типы по происхождению</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15.05.2024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https://m.edsoo.ru/88652e68</w:t>
              </w:r>
            </w:hyperlink>
          </w:p>
        </w:tc>
      </w:tr>
      <w:tr>
        <w:trPr>
          <w:trHeight w:val="163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Контрольная работа по теме "Литосфера — каменная оболочка Земли"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22.05.2024 </w:t>
            </w:r>
          </w:p>
        </w:tc>
        <w:tc>
          <w:tcPr>
            <w:tcW w:w="1957" w:type="dxa"/>
            <w:tcBorders/>
            <w:tcMar>
              <w:top w:w="50" w:type="dxa"/>
              <w:left w:w="100" w:type="dxa"/>
            </w:tcMar>
            <w:vAlign w:val="center"/>
          </w:tcPr>
          <w:p>
            <w:pPr>
              <w:spacing w:before="0" w:after="0"/>
              <w:ind w:left="135"/>
              <w:jc w:val="left"/>
            </w:pPr>
          </w:p>
        </w:tc>
      </w:tr>
      <w:tr>
        <w:trPr>
          <w:trHeight w:val="244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Сезонные изменения. Практическая работа «Анализ результатов фенологических наблюдений и наблюдений за погодой»</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29.05.2024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https://m.edsoo.ru/88652f9e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526"/>
        <w:gridCol w:w="2880"/>
        <w:gridCol w:w="1163"/>
        <w:gridCol w:w="2157"/>
        <w:gridCol w:w="2300"/>
        <w:gridCol w:w="1771"/>
        <w:gridCol w:w="2797"/>
      </w:tblGrid>
      <w:tr>
        <w:trPr>
          <w:trHeight w:val="300" w:hRule="atLeast"/>
          <w:trHeight w:val="144" w:hRule="atLeast"/>
        </w:trPr>
        <w:tc>
          <w:tcPr>
            <w:tcW w:w="3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2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0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217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Гидросфера и методы её изучения. Части гидросферы. Мировой круговорот воды. Значение гидросферы</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05.09.2023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86">
              <w:r>
                <w:rPr>
                  <w:rFonts w:ascii="Times New Roman" w:hAnsi="Times New Roman"/>
                  <w:b w:val="false"/>
                  <w:i w:val="false"/>
                  <w:color w:val="0000ff"/>
                  <w:sz w:val="22"/>
                  <w:u w:val="single"/>
                </w:rPr>
                <w:t>https://m.edsoo.ru/886530d4</w:t>
              </w:r>
            </w:hyperlink>
          </w:p>
        </w:tc>
      </w:tr>
      <w:tr>
        <w:trPr>
          <w:trHeight w:val="244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Исследования вод Мирового океана. Профессия океанолог. Солёность и температура океанических вод. Океанические течения</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12.09.2023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87">
              <w:r>
                <w:rPr>
                  <w:rFonts w:ascii="Times New Roman" w:hAnsi="Times New Roman"/>
                  <w:b w:val="false"/>
                  <w:i w:val="false"/>
                  <w:color w:val="0000ff"/>
                  <w:sz w:val="22"/>
                  <w:u w:val="single"/>
                </w:rPr>
                <w:t>https://m.edsoo.ru/886531ec</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Мировой океан и его части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19.09.2023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88">
              <w:r>
                <w:rPr>
                  <w:rFonts w:ascii="Times New Roman" w:hAnsi="Times New Roman"/>
                  <w:b w:val="false"/>
                  <w:i w:val="false"/>
                  <w:color w:val="0000ff"/>
                  <w:sz w:val="22"/>
                  <w:u w:val="single"/>
                </w:rPr>
                <w:t>https://m.edsoo.ru/88653502</w:t>
              </w:r>
            </w:hyperlink>
          </w:p>
        </w:tc>
      </w:tr>
      <w:tr>
        <w:trPr>
          <w:trHeight w:val="240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Движения вод Мирового океана. Стихийные явления в Мировом океане. Способы изучения и наблюдения за загрязнением вод Мирового океана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26.09.2023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89">
              <w:r>
                <w:rPr>
                  <w:rFonts w:ascii="Times New Roman" w:hAnsi="Times New Roman"/>
                  <w:b w:val="false"/>
                  <w:i w:val="false"/>
                  <w:color w:val="0000ff"/>
                  <w:sz w:val="22"/>
                  <w:u w:val="single"/>
                </w:rPr>
                <w:t>https://m.edsoo.ru/886536e2</w:t>
              </w:r>
            </w:hyperlink>
          </w:p>
        </w:tc>
      </w:tr>
      <w:tr>
        <w:trPr>
          <w:trHeight w:val="244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Воды суши. Способы изображения внутренних вод на картах. Реки. Практическая работа "Сравнение двух рек (России и мира) по заданным признакам"</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03.10.2023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90">
              <w:r>
                <w:rPr>
                  <w:rFonts w:ascii="Times New Roman" w:hAnsi="Times New Roman"/>
                  <w:b w:val="false"/>
                  <w:i w:val="false"/>
                  <w:color w:val="0000ff"/>
                  <w:sz w:val="22"/>
                  <w:u w:val="single"/>
                </w:rPr>
                <w:t>https://m.edsoo.ru/88653994</w:t>
              </w:r>
            </w:hyperlink>
          </w:p>
        </w:tc>
      </w:tr>
      <w:tr>
        <w:trPr>
          <w:trHeight w:val="244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Озёра. Профессия гидролог. Практическая работа "Характеристика одного из крупнейших озёр России по плану в форме презентации"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10.10.2023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91">
              <w:r>
                <w:rPr>
                  <w:rFonts w:ascii="Times New Roman" w:hAnsi="Times New Roman"/>
                  <w:b w:val="false"/>
                  <w:i w:val="false"/>
                  <w:color w:val="0000ff"/>
                  <w:sz w:val="22"/>
                  <w:u w:val="single"/>
                </w:rPr>
                <w:t>https://m.edsoo.ru/88653b2e</w:t>
              </w:r>
            </w:hyperlink>
          </w:p>
        </w:tc>
      </w:tr>
      <w:tr>
        <w:trPr>
          <w:trHeight w:val="190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ледники: горные и покровные. Профессия гляциолог. Многолетняя мерзлота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17.10.2023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92">
              <w:r>
                <w:rPr>
                  <w:rFonts w:ascii="Times New Roman" w:hAnsi="Times New Roman"/>
                  <w:b w:val="false"/>
                  <w:i w:val="false"/>
                  <w:color w:val="0000ff"/>
                  <w:sz w:val="22"/>
                  <w:u w:val="single"/>
                </w:rPr>
                <w:t>https://m.edsoo.ru/88653f5c</w:t>
              </w:r>
            </w:hyperlink>
          </w:p>
        </w:tc>
      </w:tr>
      <w:tr>
        <w:trPr>
          <w:trHeight w:val="297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гидросфера. Практическая работа "Составление перечня поверхностных водных объектов своего края и их систематизация в форме таблицы"</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24.10.2023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93">
              <w:r>
                <w:rPr>
                  <w:rFonts w:ascii="Times New Roman" w:hAnsi="Times New Roman"/>
                  <w:b w:val="false"/>
                  <w:i w:val="false"/>
                  <w:color w:val="0000ff"/>
                  <w:sz w:val="22"/>
                  <w:u w:val="single"/>
                </w:rPr>
                <w:t>https://m.edsoo.ru/88654074</w:t>
              </w:r>
            </w:hyperlink>
          </w:p>
        </w:tc>
      </w:tr>
      <w:tr>
        <w:trPr>
          <w:trHeight w:val="163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Подземные воды, их происхождение, условия залегания и использования. Минеральные источники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07.11.2023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94">
              <w:r>
                <w:rPr>
                  <w:rFonts w:ascii="Times New Roman" w:hAnsi="Times New Roman"/>
                  <w:b w:val="false"/>
                  <w:i w:val="false"/>
                  <w:color w:val="0000ff"/>
                  <w:sz w:val="22"/>
                  <w:u w:val="single"/>
                </w:rPr>
                <w:t>https://m.edsoo.ru/88653e12</w:t>
              </w:r>
            </w:hyperlink>
          </w:p>
        </w:tc>
      </w:tr>
      <w:tr>
        <w:trPr>
          <w:trHeight w:val="217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Контрольная работа по теме "Гидросфера — водная оболочка Земли"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14.11.2023 </w:t>
            </w:r>
          </w:p>
        </w:tc>
        <w:tc>
          <w:tcPr>
            <w:tcW w:w="1957" w:type="dxa"/>
            <w:tcBorders/>
            <w:tcMar>
              <w:top w:w="50" w:type="dxa"/>
              <w:left w:w="100" w:type="dxa"/>
            </w:tcMar>
            <w:vAlign w:val="center"/>
          </w:tcPr>
          <w:p>
            <w:pPr>
              <w:spacing w:before="0" w:after="0"/>
              <w:ind w:left="135"/>
              <w:jc w:val="left"/>
            </w:pPr>
          </w:p>
        </w:tc>
      </w:tr>
      <w:tr>
        <w:trPr>
          <w:trHeight w:val="157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Воздушная оболочка Земли: газовый состав, строение и значение атмосферы</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21.11.2023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95">
              <w:r>
                <w:rPr>
                  <w:rFonts w:ascii="Times New Roman" w:hAnsi="Times New Roman"/>
                  <w:b w:val="false"/>
                  <w:i w:val="false"/>
                  <w:color w:val="0000ff"/>
                  <w:sz w:val="22"/>
                  <w:u w:val="single"/>
                </w:rPr>
                <w:t>https://m.edsoo.ru/88654466</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Температура воздуха. Суточный ход температуры воздуха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28.11.2023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96">
              <w:r>
                <w:rPr>
                  <w:rFonts w:ascii="Times New Roman" w:hAnsi="Times New Roman"/>
                  <w:b w:val="false"/>
                  <w:i w:val="false"/>
                  <w:color w:val="0000ff"/>
                  <w:sz w:val="22"/>
                  <w:u w:val="single"/>
                </w:rPr>
                <w:t>https://m.edsoo.ru/886545c4</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Годовой ход температуры воздуха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05.12.2023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97">
              <w:r>
                <w:rPr>
                  <w:rFonts w:ascii="Times New Roman" w:hAnsi="Times New Roman"/>
                  <w:b w:val="false"/>
                  <w:i w:val="false"/>
                  <w:color w:val="0000ff"/>
                  <w:sz w:val="22"/>
                  <w:u w:val="single"/>
                </w:rPr>
                <w:t>https://m.edsoo.ru/886546e6</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Атмосферное давление. Ветер и причины его возникновения. Роза ветров</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12.12.2023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98">
              <w:r>
                <w:rPr>
                  <w:rFonts w:ascii="Times New Roman" w:hAnsi="Times New Roman"/>
                  <w:b w:val="false"/>
                  <w:i w:val="false"/>
                  <w:color w:val="0000ff"/>
                  <w:sz w:val="22"/>
                  <w:u w:val="single"/>
                </w:rPr>
                <w:t>https://m.edsoo.ru/88654844</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Вода в атмосфере. Влажность воздуха. Облака и их виды. Туман</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19.12.2023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99">
              <w:r>
                <w:rPr>
                  <w:rFonts w:ascii="Times New Roman" w:hAnsi="Times New Roman"/>
                  <w:b w:val="false"/>
                  <w:i w:val="false"/>
                  <w:color w:val="0000ff"/>
                  <w:sz w:val="22"/>
                  <w:u w:val="single"/>
                </w:rPr>
                <w:t>https://m.edsoo.ru/886549ca</w:t>
              </w:r>
            </w:hyperlink>
          </w:p>
        </w:tc>
      </w:tr>
      <w:tr>
        <w:trPr>
          <w:trHeight w:val="163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Образование и выпадение атмосферных осадков. Виды атмосферных осадков</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26.12.2023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100">
              <w:r>
                <w:rPr>
                  <w:rFonts w:ascii="Times New Roman" w:hAnsi="Times New Roman"/>
                  <w:b w:val="false"/>
                  <w:i w:val="false"/>
                  <w:color w:val="0000ff"/>
                  <w:sz w:val="22"/>
                  <w:u w:val="single"/>
                </w:rPr>
                <w:t>https://m.edsoo.ru/88654b14</w:t>
              </w:r>
            </w:hyperlink>
          </w:p>
        </w:tc>
      </w:tr>
      <w:tr>
        <w:trPr>
          <w:trHeight w:val="324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Погода и её показатели. Причины изменения погоды. Практическая работа "Представление результатов наблюдения за погодой своей местности в виде розы ветров"</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09.01.2024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Билиотека ЦОК</w:t>
            </w:r>
            <w:hyperlink r:id="rId101">
              <w:r>
                <w:rPr>
                  <w:rFonts w:ascii="Times New Roman" w:hAnsi="Times New Roman"/>
                  <w:b w:val="false"/>
                  <w:i w:val="false"/>
                  <w:color w:val="0000ff"/>
                  <w:sz w:val="22"/>
                  <w:u w:val="single"/>
                </w:rPr>
                <w:t>https://m.edsoo.ru/88654c54</w:t>
              </w:r>
            </w:hyperlink>
          </w:p>
        </w:tc>
      </w:tr>
      <w:tr>
        <w:trPr>
          <w:trHeight w:val="244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Климат и климатообразующие факторы. Зависимость климата от географической широты и высоты местности над уровнем моря</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16.01.2024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102">
              <w:r>
                <w:rPr>
                  <w:rFonts w:ascii="Times New Roman" w:hAnsi="Times New Roman"/>
                  <w:b w:val="false"/>
                  <w:i w:val="false"/>
                  <w:color w:val="0000ff"/>
                  <w:sz w:val="22"/>
                  <w:u w:val="single"/>
                </w:rPr>
                <w:t>https://m.edsoo.ru/88654f2e</w:t>
              </w:r>
            </w:hyperlink>
          </w:p>
        </w:tc>
      </w:tr>
      <w:tr>
        <w:trPr>
          <w:trHeight w:val="28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атмосфера. Адаптация человека к климатическим условиям. Стихийные явления в атмосфере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23.01.2024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103">
              <w:r>
                <w:rPr>
                  <w:rFonts w:ascii="Times New Roman" w:hAnsi="Times New Roman"/>
                  <w:b w:val="false"/>
                  <w:i w:val="false"/>
                  <w:color w:val="0000ff"/>
                  <w:sz w:val="22"/>
                  <w:u w:val="single"/>
                </w:rPr>
                <w:t>https://m.edsoo.ru/886551a4</w:t>
              </w:r>
            </w:hyperlink>
          </w:p>
        </w:tc>
      </w:tr>
      <w:tr>
        <w:trPr>
          <w:trHeight w:val="378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Профессия метеоролог. Практическая работа «Анализ 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30.01.2024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104">
              <w:r>
                <w:rPr>
                  <w:rFonts w:ascii="Times New Roman" w:hAnsi="Times New Roman"/>
                  <w:b w:val="false"/>
                  <w:i w:val="false"/>
                  <w:color w:val="0000ff"/>
                  <w:sz w:val="22"/>
                  <w:u w:val="single"/>
                </w:rPr>
                <w:t>https://m.edsoo.ru/88655302</w:t>
              </w:r>
            </w:hyperlink>
          </w:p>
        </w:tc>
      </w:tr>
      <w:tr>
        <w:trPr>
          <w:trHeight w:val="217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Современные изменения климата. Способы изучения и наблюдения за глобальным климатом. Профессия климатолог</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06.02.2024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105">
              <w:r>
                <w:rPr>
                  <w:rFonts w:ascii="Times New Roman" w:hAnsi="Times New Roman"/>
                  <w:b w:val="false"/>
                  <w:i w:val="false"/>
                  <w:color w:val="0000ff"/>
                  <w:sz w:val="22"/>
                  <w:u w:val="single"/>
                </w:rPr>
                <w:t>https://m.edsoo.ru/8865541a</w:t>
              </w:r>
            </w:hyperlink>
          </w:p>
        </w:tc>
      </w:tr>
      <w:tr>
        <w:trPr>
          <w:trHeight w:val="217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Контрольная работа по теме "Атмосфера — воздушная оболочка"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13.02.2024 </w:t>
            </w:r>
          </w:p>
        </w:tc>
        <w:tc>
          <w:tcPr>
            <w:tcW w:w="1957" w:type="dxa"/>
            <w:tcBorders/>
            <w:tcMar>
              <w:top w:w="50" w:type="dxa"/>
              <w:left w:w="100" w:type="dxa"/>
            </w:tcMar>
            <w:vAlign w:val="center"/>
          </w:tcPr>
          <w:p>
            <w:pPr>
              <w:spacing w:before="0" w:after="0"/>
              <w:ind w:left="135"/>
              <w:jc w:val="left"/>
            </w:pPr>
          </w:p>
        </w:tc>
      </w:tr>
      <w:tr>
        <w:trPr>
          <w:trHeight w:val="163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Биосфера — оболочка жизни. Границы биосферы. Профессии биогеограф и геоэколог</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13.02.2024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Билиотека ЦОК</w:t>
            </w:r>
            <w:hyperlink r:id="rId106">
              <w:r>
                <w:rPr>
                  <w:rFonts w:ascii="Times New Roman" w:hAnsi="Times New Roman"/>
                  <w:b w:val="false"/>
                  <w:i w:val="false"/>
                  <w:color w:val="0000ff"/>
                  <w:sz w:val="22"/>
                  <w:u w:val="single"/>
                </w:rPr>
                <w:t>https://m.edsoo.ru/88655654</w:t>
              </w:r>
            </w:hyperlink>
          </w:p>
        </w:tc>
      </w:tr>
      <w:tr>
        <w:trPr>
          <w:trHeight w:val="271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Растительный и животный мир Земли. Его разнообразие. Практическая работа "Характеристика растительности участка местности своего края"</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20.02.2024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107">
              <w:r>
                <w:rPr>
                  <w:rFonts w:ascii="Times New Roman" w:hAnsi="Times New Roman"/>
                  <w:b w:val="false"/>
                  <w:i w:val="false"/>
                  <w:color w:val="0000ff"/>
                  <w:sz w:val="22"/>
                  <w:u w:val="single"/>
                </w:rPr>
                <w:t>https://m.edsoo.ru/886557c6</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Приспособление живых организмов к среде обитания в разных природных зонах</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27.02.2024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108">
              <w:r>
                <w:rPr>
                  <w:rFonts w:ascii="Times New Roman" w:hAnsi="Times New Roman"/>
                  <w:b w:val="false"/>
                  <w:i w:val="false"/>
                  <w:color w:val="0000ff"/>
                  <w:sz w:val="22"/>
                  <w:u w:val="single"/>
                </w:rPr>
                <w:t>https://m.edsoo.ru/88655942</w:t>
              </w:r>
            </w:hyperlink>
          </w:p>
        </w:tc>
      </w:tr>
      <w:tr>
        <w:trPr>
          <w:trHeight w:val="265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океане. Изменение животного и растительного мира океана с глубиной и географической широтой</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05.03.2024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109">
              <w:r>
                <w:rPr>
                  <w:rFonts w:ascii="Times New Roman" w:hAnsi="Times New Roman"/>
                  <w:b w:val="false"/>
                  <w:i w:val="false"/>
                  <w:color w:val="0000ff"/>
                  <w:sz w:val="22"/>
                  <w:u w:val="single"/>
                </w:rPr>
                <w:t>https://m.edsoo.ru/88655af0</w:t>
              </w:r>
            </w:hyperlink>
          </w:p>
        </w:tc>
      </w:tr>
      <w:tr>
        <w:trPr>
          <w:trHeight w:val="190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как часть биосферы. Распространение людей на Земле. Исследования и экологические проблемы</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12.03.2024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110">
              <w:r>
                <w:rPr>
                  <w:rFonts w:ascii="Times New Roman" w:hAnsi="Times New Roman"/>
                  <w:b w:val="false"/>
                  <w:i w:val="false"/>
                  <w:color w:val="0000ff"/>
                  <w:sz w:val="22"/>
                  <w:u w:val="single"/>
                </w:rPr>
                <w:t>https://m.edsoo.ru/88655e24</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Контрольная работа по теме "Биосфера — оболочка жизни"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19.03.2024 </w:t>
            </w:r>
          </w:p>
        </w:tc>
        <w:tc>
          <w:tcPr>
            <w:tcW w:w="1957" w:type="dxa"/>
            <w:tcBorders/>
            <w:tcMar>
              <w:top w:w="50" w:type="dxa"/>
              <w:left w:w="100" w:type="dxa"/>
            </w:tcMar>
            <w:vAlign w:val="center"/>
          </w:tcPr>
          <w:p>
            <w:pPr>
              <w:spacing w:before="0" w:after="0"/>
              <w:ind w:left="135"/>
              <w:jc w:val="left"/>
            </w:pPr>
          </w:p>
        </w:tc>
      </w:tr>
      <w:tr>
        <w:trPr>
          <w:trHeight w:val="217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оболочек Земли. Понятие о природном комплексе. Природно-территориальный комплекс</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02.04.2024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111">
              <w:r>
                <w:rPr>
                  <w:rFonts w:ascii="Times New Roman" w:hAnsi="Times New Roman"/>
                  <w:b w:val="false"/>
                  <w:i w:val="false"/>
                  <w:color w:val="0000ff"/>
                  <w:sz w:val="22"/>
                  <w:u w:val="single"/>
                </w:rPr>
                <w:t>https://m.edsoo.ru/88655f50</w:t>
              </w:r>
            </w:hyperlink>
          </w:p>
        </w:tc>
      </w:tr>
      <w:tr>
        <w:trPr>
          <w:trHeight w:val="244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комплексы своей местности. Практическая работа "Характеристика локального природного комплекса"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09.04.2024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112">
              <w:r>
                <w:rPr>
                  <w:rFonts w:ascii="Times New Roman" w:hAnsi="Times New Roman"/>
                  <w:b w:val="false"/>
                  <w:i w:val="false"/>
                  <w:color w:val="0000ff"/>
                  <w:sz w:val="22"/>
                  <w:u w:val="single"/>
                </w:rPr>
                <w:t>https://m.edsoo.ru/886560ae</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Круговороты веществ на Земле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16.04.2024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113">
              <w:r>
                <w:rPr>
                  <w:rFonts w:ascii="Times New Roman" w:hAnsi="Times New Roman"/>
                  <w:b w:val="false"/>
                  <w:i w:val="false"/>
                  <w:color w:val="0000ff"/>
                  <w:sz w:val="22"/>
                  <w:u w:val="single"/>
                </w:rPr>
                <w:t>https://m.edsoo.ru/8865627a</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Почва, её строение и состав. Охрана почв</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23.04.2024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114">
              <w:r>
                <w:rPr>
                  <w:rFonts w:ascii="Times New Roman" w:hAnsi="Times New Roman"/>
                  <w:b w:val="false"/>
                  <w:i w:val="false"/>
                  <w:color w:val="0000ff"/>
                  <w:sz w:val="22"/>
                  <w:u w:val="single"/>
                </w:rPr>
                <w:t>https://m.edsoo.ru/886563ba</w:t>
              </w:r>
            </w:hyperlink>
          </w:p>
        </w:tc>
      </w:tr>
      <w:tr>
        <w:trPr>
          <w:trHeight w:val="217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Природная среда. Охрана природы. Природные особо охраняемые территории. Всемирное наследие ЮНЕСКО</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30.04.2024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Билиотека ЦОК </w:t>
            </w:r>
            <w:hyperlink r:id="rId115">
              <w:r>
                <w:rPr>
                  <w:rFonts w:ascii="Times New Roman" w:hAnsi="Times New Roman"/>
                  <w:b w:val="false"/>
                  <w:i w:val="false"/>
                  <w:color w:val="0000ff"/>
                  <w:sz w:val="22"/>
                  <w:u w:val="single"/>
                </w:rPr>
                <w:t>https://m.edsoo.ru/886564dc</w:t>
              </w:r>
            </w:hyperlink>
          </w:p>
        </w:tc>
      </w:tr>
      <w:tr>
        <w:trPr>
          <w:trHeight w:val="23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Контрольная работа по теме " Природно-территориальные комплексы"</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14.05.2024 </w:t>
            </w:r>
          </w:p>
        </w:tc>
        <w:tc>
          <w:tcPr>
            <w:tcW w:w="1957"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4.5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502"/>
        <w:gridCol w:w="3120"/>
        <w:gridCol w:w="1122"/>
        <w:gridCol w:w="2109"/>
        <w:gridCol w:w="2256"/>
        <w:gridCol w:w="1736"/>
        <w:gridCol w:w="2749"/>
      </w:tblGrid>
      <w:tr>
        <w:trPr>
          <w:trHeight w:val="300" w:hRule="atLeast"/>
          <w:trHeight w:val="144" w:hRule="atLeast"/>
        </w:trPr>
        <w:tc>
          <w:tcPr>
            <w:tcW w:w="35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3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21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244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Географическая оболочка: особенности строения и свойства. Целостность, зональность, ритмичность и их географические следствия</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01.09.2023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https://m.edsoo.ru/88656630</w:t>
              </w:r>
            </w:hyperlink>
          </w:p>
        </w:tc>
      </w:tr>
      <w:tr>
        <w:trPr>
          <w:trHeight w:val="3780"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05.09.2023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https://m.edsoo.ru/88656874</w:t>
              </w:r>
            </w:hyperlink>
          </w:p>
        </w:tc>
      </w:tr>
      <w:tr>
        <w:trPr>
          <w:trHeight w:val="82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Земли как планеты</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08.09.2023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https://m.edsoo.ru/886569fa</w:t>
              </w:r>
            </w:hyperlink>
          </w:p>
        </w:tc>
      </w:tr>
      <w:tr>
        <w:trPr>
          <w:trHeight w:val="82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Литосферные плиты и их движение</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12.09.2023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https://m.edsoo.ru/88656b1c</w:t>
              </w:r>
            </w:hyperlink>
          </w:p>
        </w:tc>
      </w:tr>
      <w:tr>
        <w:trPr>
          <w:trHeight w:val="82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Материки, океаны и части света</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15.09.2023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https://m.edsoo.ru/88656d60</w:t>
              </w:r>
            </w:hyperlink>
          </w:p>
        </w:tc>
      </w:tr>
      <w:tr>
        <w:trPr>
          <w:trHeight w:val="190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Сейсмические пояса Земли. Практическая работа "Объяснение вулканических или сейсмических событий, о которых говорится в тексте"</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19.09.2023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https://m.edsoo.ru/88656e8c</w:t>
              </w:r>
            </w:hyperlink>
          </w:p>
        </w:tc>
      </w:tr>
      <w:tr>
        <w:trPr>
          <w:trHeight w:val="433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Формирование современного рельефа Земли. Внешние и внутренние процессы рельефообразования.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22.09.2023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https://m.edsoo.ru/88656f9a</w:t>
              </w:r>
            </w:hyperlink>
          </w:p>
        </w:tc>
      </w:tr>
      <w:tr>
        <w:trPr>
          <w:trHeight w:val="82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Полезные ископаемые</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26.09.2023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https://m.edsoo.ru/886570b2</w:t>
              </w:r>
            </w:hyperlink>
          </w:p>
        </w:tc>
      </w:tr>
      <w:tr>
        <w:trPr>
          <w:trHeight w:val="136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по теме "Литосфера и рельеф Земли"</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29.09.2023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https://m.edsoo.ru/88657288</w:t>
              </w:r>
            </w:hyperlink>
          </w:p>
        </w:tc>
      </w:tr>
      <w:tr>
        <w:trPr>
          <w:trHeight w:val="82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Закономерности распределения температуры воздуха</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03.10.2023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https://m.edsoo.ru/88657440</w:t>
              </w:r>
            </w:hyperlink>
          </w:p>
        </w:tc>
      </w:tr>
      <w:tr>
        <w:trPr>
          <w:trHeight w:val="163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Закономерности распределения атмосферных осадков. Пояса атмосферного давления на Земле</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06.10.2023 </w:t>
            </w:r>
          </w:p>
        </w:tc>
        <w:tc>
          <w:tcPr>
            <w:tcW w:w="1924" w:type="dxa"/>
            <w:tcBorders/>
            <w:tcMar>
              <w:top w:w="50" w:type="dxa"/>
              <w:left w:w="100" w:type="dxa"/>
            </w:tcMar>
            <w:vAlign w:val="center"/>
          </w:tcPr>
          <w:p>
            <w:pPr>
              <w:spacing w:before="0" w:after="0"/>
              <w:ind w:left="135"/>
              <w:jc w:val="left"/>
            </w:pPr>
          </w:p>
        </w:tc>
      </w:tr>
      <w:tr>
        <w:trPr>
          <w:trHeight w:val="82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Воздушные массы, их типы. Преобладающие ветры</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10.10.2023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https://m.edsoo.ru/8865759e</w:t>
              </w:r>
            </w:hyperlink>
          </w:p>
        </w:tc>
      </w:tr>
      <w:tr>
        <w:trPr>
          <w:trHeight w:val="190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Разнообразие климата на Земле. Климатообразующие факторы. Характеристика климатических поясов Земли</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13.10.2023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https://m.edsoo.ru/886576de</w:t>
              </w:r>
            </w:hyperlink>
          </w:p>
        </w:tc>
      </w:tr>
      <w:tr>
        <w:trPr>
          <w:trHeight w:val="190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Влияние климатических условий на жизнь людей. Глобальные изменения климата и различные точки зрения на их причины</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17.10.2023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https://m.edsoo.ru/88657800</w:t>
              </w:r>
            </w:hyperlink>
          </w:p>
        </w:tc>
      </w:tr>
      <w:tr>
        <w:trPr>
          <w:trHeight w:val="217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Карты климатических поясов. Климатограмма. Практическая работа "Описание климата территории по климатической карте и климатограмме"</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20.10.2023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https://m.edsoo.ru/88657b3e</w:t>
              </w:r>
            </w:hyperlink>
          </w:p>
        </w:tc>
      </w:tr>
      <w:tr>
        <w:trPr>
          <w:trHeight w:val="145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по теме "Атмосфера и Климаты Земли"</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24.10.2023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https://m.edsoo.ru/88657ca6</w:t>
              </w:r>
            </w:hyperlink>
          </w:p>
        </w:tc>
      </w:tr>
      <w:tr>
        <w:trPr>
          <w:trHeight w:val="82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Мировой океан и его части</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27.10.2023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https://m.edsoo.ru/88658444</w:t>
              </w:r>
            </w:hyperlink>
          </w:p>
        </w:tc>
      </w:tr>
      <w:tr>
        <w:trPr>
          <w:trHeight w:val="163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Система океанических течений. Влияние тёплых и холодных океанических течений на климат</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07.11.2023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https://m.edsoo.ru/886586c4</w:t>
              </w:r>
            </w:hyperlink>
          </w:p>
        </w:tc>
      </w:tr>
      <w:tr>
        <w:trPr>
          <w:trHeight w:val="4050"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Соленость и карта солености поверхностных вод Мирового океана. Практическая работа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10.11.2023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https://m.edsoo.ru/88657f94</w:t>
              </w:r>
            </w:hyperlink>
          </w:p>
        </w:tc>
      </w:tr>
      <w:tr>
        <w:trPr>
          <w:trHeight w:val="190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Образование льдов в Мировом океане. Изменения ледовитости и уровня Мирового океана, их причины и следствия</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14.11.2023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https://m.edsoo.ru/886587f0</w:t>
              </w:r>
            </w:hyperlink>
          </w:p>
        </w:tc>
      </w:tr>
      <w:tr>
        <w:trPr>
          <w:trHeight w:val="4320"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океане. Основные районы рыболовства. Экологические проблемы Мирового океана. Практическая работа "Сравнение двух океанов по предложенному учителем плану с использованием нескольких источников географической информации"</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17.11.2023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https://m.edsoo.ru/88658f52</w:t>
              </w:r>
            </w:hyperlink>
          </w:p>
        </w:tc>
      </w:tr>
      <w:tr>
        <w:trPr>
          <w:trHeight w:val="244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Обобщающее повторение по темам: "Атмосфера и климаты Земли" и "Мировой океан — основная часть гидросферы"</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21.11.2023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https://m.edsoo.ru/886590ce</w:t>
              </w:r>
            </w:hyperlink>
          </w:p>
        </w:tc>
      </w:tr>
      <w:tr>
        <w:trPr>
          <w:trHeight w:val="217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Заселение Земли человеком. Современная численность населения мира. Изменение численности населения во времени</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24.11.2023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https://m.edsoo.ru/88659272</w:t>
              </w:r>
            </w:hyperlink>
          </w:p>
        </w:tc>
      </w:tr>
      <w:tr>
        <w:trPr>
          <w:trHeight w:val="3510"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Методы определения численности населения, переписи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28.11.2023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https://m.edsoo.ru/8865939e</w:t>
              </w:r>
            </w:hyperlink>
          </w:p>
        </w:tc>
      </w:tr>
      <w:tr>
        <w:trPr>
          <w:trHeight w:val="271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01.12.2023 </w:t>
            </w:r>
          </w:p>
        </w:tc>
        <w:tc>
          <w:tcPr>
            <w:tcW w:w="1924" w:type="dxa"/>
            <w:tcBorders/>
            <w:tcMar>
              <w:top w:w="50" w:type="dxa"/>
              <w:left w:w="100" w:type="dxa"/>
            </w:tcMar>
            <w:vAlign w:val="center"/>
          </w:tcPr>
          <w:p>
            <w:pPr>
              <w:spacing w:before="0" w:after="0"/>
              <w:ind w:left="135"/>
              <w:jc w:val="left"/>
            </w:pPr>
          </w:p>
        </w:tc>
      </w:tr>
      <w:tr>
        <w:trPr>
          <w:trHeight w:val="163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Народы и религии мира. Этнический состав населения мира. Языковая классификация народов мира</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05.12.2023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https://m.edsoo.ru/88659538</w:t>
              </w:r>
            </w:hyperlink>
          </w:p>
        </w:tc>
      </w:tr>
      <w:tr>
        <w:trPr>
          <w:trHeight w:val="109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Мировые и национальные религии. География мировых религий</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08.12.2023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https://m.edsoo.ru/88659664</w:t>
              </w:r>
            </w:hyperlink>
          </w:p>
        </w:tc>
      </w:tr>
      <w:tr>
        <w:trPr>
          <w:trHeight w:val="190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Хозяйственная деятельность людей. Города и сельские поселения. Культурно-исторические регионы мира</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12.12.2023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https://m.edsoo.ru/886597ae</w:t>
              </w:r>
            </w:hyperlink>
          </w:p>
        </w:tc>
      </w:tr>
      <w:tr>
        <w:trPr>
          <w:trHeight w:val="292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Комплексные карты. Многообразие стран. Профессия менеджер в сфере туризма, экскурсовод. Практическая работа "Сравнение занятий населения двух стран по комплексным картам"</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15.12.2023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https://m.edsoo.ru/886599d4</w:t>
              </w:r>
            </w:hyperlink>
          </w:p>
        </w:tc>
      </w:tr>
      <w:tr>
        <w:trPr>
          <w:trHeight w:val="109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Африка. История открытия. Географическое положение</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19.12.2023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https://m.edsoo.ru/88659b28</w:t>
              </w:r>
            </w:hyperlink>
          </w:p>
        </w:tc>
      </w:tr>
      <w:tr>
        <w:trPr>
          <w:trHeight w:val="4050"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Африка. Основные черты рельефа, климата и внутренних вод. Природные комплексы. Практическая работа "Объяснение годового хода температур и режима выпадения атмосферных осадков в экваториальном климатическом поясе"</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22.12.2023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https://m.edsoo.ru/8865ab2c</w:t>
              </w:r>
            </w:hyperlink>
          </w:p>
        </w:tc>
      </w:tr>
      <w:tr>
        <w:trPr>
          <w:trHeight w:val="190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Африка. Население. Политическая карта. Изменение природы под влиянием хозяйственной деятельности человека</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26.12.2023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https://m.edsoo.ru/8865a4ce</w:t>
              </w:r>
            </w:hyperlink>
          </w:p>
        </w:tc>
      </w:tr>
      <w:tr>
        <w:trPr>
          <w:trHeight w:val="109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Африка. Крупнейшие по территории и численности населения страны</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29.12.2023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https://m.edsoo.ru/8865a62c</w:t>
              </w:r>
            </w:hyperlink>
          </w:p>
        </w:tc>
      </w:tr>
      <w:tr>
        <w:trPr>
          <w:trHeight w:val="109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Южная Америка. История открытия. Географическое положение</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09.01.2024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https://m.edsoo.ru/8865ab2c</w:t>
              </w:r>
            </w:hyperlink>
          </w:p>
        </w:tc>
      </w:tr>
      <w:tr>
        <w:trPr>
          <w:trHeight w:val="190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Южная Америка. Основные черты рельефа, климата и внутренних вод. Зональные и азональные природные комплексы</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12.01.2024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https://m.edsoo.ru/8865b72a</w:t>
              </w:r>
            </w:hyperlink>
          </w:p>
        </w:tc>
      </w:tr>
      <w:tr>
        <w:trPr>
          <w:trHeight w:val="217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Южная Америка. Население. Политическая карта. Изменение природы под влиянием хозяйственной деятельности человека</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16.01.2024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https://m.edsoo.ru/8865a79e</w:t>
              </w:r>
            </w:hyperlink>
          </w:p>
        </w:tc>
      </w:tr>
      <w:tr>
        <w:trPr>
          <w:trHeight w:val="151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Южная Америка. Крупнейшие по территории и численности населения страны</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19.01.2024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https://m.edsoo.ru/8865ac76</w:t>
              </w:r>
            </w:hyperlink>
          </w:p>
        </w:tc>
      </w:tr>
      <w:tr>
        <w:trPr>
          <w:trHeight w:val="109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Австралия и Океания. История открытия. Географическое положение</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23.01.2024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https://m.edsoo.ru/8865b932</w:t>
              </w:r>
            </w:hyperlink>
          </w:p>
        </w:tc>
      </w:tr>
      <w:tr>
        <w:trPr>
          <w:trHeight w:val="3240"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Австралия и Океания. Основные черты рельефа, климата и внутренних вод. Природные комплексы. Практическая работа "Сравнение особенностей климата Африки, Южной Америки и Австралии по плану"</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26.01.2024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https://m.edsoo.ru/8865a97e</w:t>
              </w:r>
            </w:hyperlink>
          </w:p>
        </w:tc>
      </w:tr>
      <w:tr>
        <w:trPr>
          <w:trHeight w:val="217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Австралия и Океания. Население. Политическая карта. Изменение природы под влиянием хозяйственной деятельности человека</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30.01.2024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https://m.edsoo.ru/8865ad98</w:t>
              </w:r>
            </w:hyperlink>
          </w:p>
        </w:tc>
      </w:tr>
      <w:tr>
        <w:trPr>
          <w:trHeight w:val="163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"Сравнение географического положения двух (любых) южных материков"</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02.02.2024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https://m.edsoo.ru/8865ba86</w:t>
              </w:r>
            </w:hyperlink>
          </w:p>
        </w:tc>
      </w:tr>
      <w:tr>
        <w:trPr>
          <w:trHeight w:val="217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"Объяснение особенностей размещения населения Австралии или одной из стран Африки или Южной Америки"</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06.02.2024 </w:t>
            </w:r>
          </w:p>
        </w:tc>
        <w:tc>
          <w:tcPr>
            <w:tcW w:w="1924" w:type="dxa"/>
            <w:tcBorders/>
            <w:tcMar>
              <w:top w:w="50" w:type="dxa"/>
              <w:left w:w="100" w:type="dxa"/>
            </w:tcMar>
            <w:vAlign w:val="center"/>
          </w:tcPr>
          <w:p>
            <w:pPr>
              <w:spacing w:before="0" w:after="0"/>
              <w:ind w:left="135"/>
              <w:jc w:val="left"/>
            </w:pPr>
          </w:p>
        </w:tc>
      </w:tr>
      <w:tr>
        <w:trPr>
          <w:trHeight w:val="190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"Описание Австралии или одной из стран Африки или Южной Америки по географическим картам"</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09.02.2024 </w:t>
            </w:r>
          </w:p>
        </w:tc>
        <w:tc>
          <w:tcPr>
            <w:tcW w:w="1924" w:type="dxa"/>
            <w:tcBorders/>
            <w:tcMar>
              <w:top w:w="50" w:type="dxa"/>
              <w:left w:w="100" w:type="dxa"/>
            </w:tcMar>
            <w:vAlign w:val="center"/>
          </w:tcPr>
          <w:p>
            <w:pPr>
              <w:spacing w:before="0" w:after="0"/>
              <w:ind w:left="135"/>
              <w:jc w:val="left"/>
            </w:pPr>
          </w:p>
        </w:tc>
      </w:tr>
      <w:tr>
        <w:trPr>
          <w:trHeight w:val="211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Антарктида — уникальный материк. Освоение человеком Антарктиды. Роль России в открытиях и исследованиях ледового континента</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13.02.2024 </w:t>
            </w:r>
          </w:p>
        </w:tc>
        <w:tc>
          <w:tcPr>
            <w:tcW w:w="1924" w:type="dxa"/>
            <w:tcBorders/>
            <w:tcMar>
              <w:top w:w="50" w:type="dxa"/>
              <w:left w:w="100" w:type="dxa"/>
            </w:tcMar>
            <w:vAlign w:val="center"/>
          </w:tcPr>
          <w:p>
            <w:pPr>
              <w:spacing w:before="0" w:after="0"/>
              <w:ind w:left="135"/>
              <w:jc w:val="left"/>
            </w:pPr>
          </w:p>
        </w:tc>
      </w:tr>
      <w:tr>
        <w:trPr>
          <w:trHeight w:val="163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Обобщающее повторение "Южные материки". Контрольная работа по теме "Южные материки"</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16.02.2024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https://m.edsoo.ru/8865bba8</w:t>
              </w:r>
            </w:hyperlink>
          </w:p>
        </w:tc>
      </w:tr>
      <w:tr>
        <w:trPr>
          <w:trHeight w:val="82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Северная Америка. История открытия и освоения</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20.02.2024 </w:t>
            </w:r>
          </w:p>
        </w:tc>
        <w:tc>
          <w:tcPr>
            <w:tcW w:w="1924" w:type="dxa"/>
            <w:tcBorders/>
            <w:tcMar>
              <w:top w:w="50" w:type="dxa"/>
              <w:left w:w="100" w:type="dxa"/>
            </w:tcMar>
            <w:vAlign w:val="center"/>
          </w:tcPr>
          <w:p>
            <w:pPr>
              <w:spacing w:before="0" w:after="0"/>
              <w:ind w:left="135"/>
              <w:jc w:val="left"/>
            </w:pPr>
          </w:p>
        </w:tc>
      </w:tr>
      <w:tr>
        <w:trPr>
          <w:trHeight w:val="82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Северная Америка. Географическое положение</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23.02.2024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https://m.edsoo.ru/8865be6e</w:t>
              </w:r>
            </w:hyperlink>
          </w:p>
        </w:tc>
      </w:tr>
      <w:tr>
        <w:trPr>
          <w:trHeight w:val="190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Северная Америка. Основные черты рельефа, климата и внутренних вод. Зональные и азональные природные комплексы</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27.02.2024 </w:t>
            </w:r>
          </w:p>
        </w:tc>
        <w:tc>
          <w:tcPr>
            <w:tcW w:w="1924" w:type="dxa"/>
            <w:tcBorders/>
            <w:tcMar>
              <w:top w:w="50" w:type="dxa"/>
              <w:left w:w="100" w:type="dxa"/>
            </w:tcMar>
            <w:vAlign w:val="center"/>
          </w:tcPr>
          <w:p>
            <w:pPr>
              <w:spacing w:before="0" w:after="0"/>
              <w:ind w:left="135"/>
              <w:jc w:val="left"/>
            </w:pPr>
          </w:p>
        </w:tc>
      </w:tr>
      <w:tr>
        <w:trPr>
          <w:trHeight w:val="190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Северная Америка. Население. Политическая карта. Крупнейшие по территории и численности населения страны</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01.03.2024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https://m.edsoo.ru/8865c4d6</w:t>
              </w:r>
            </w:hyperlink>
          </w:p>
        </w:tc>
      </w:tr>
      <w:tr>
        <w:trPr>
          <w:trHeight w:val="163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Северная Америка. Изменение природы под влиянием хозяйственной деятельности человека</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05.03.2024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https://m.edsoo.ru/8865ca6c</w:t>
              </w:r>
            </w:hyperlink>
          </w:p>
        </w:tc>
      </w:tr>
      <w:tr>
        <w:trPr>
          <w:trHeight w:val="136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по теме "Северные материки. Северная Америка"</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08.03.2024 </w:t>
            </w:r>
          </w:p>
        </w:tc>
        <w:tc>
          <w:tcPr>
            <w:tcW w:w="1924" w:type="dxa"/>
            <w:tcBorders/>
            <w:tcMar>
              <w:top w:w="50" w:type="dxa"/>
              <w:left w:w="100" w:type="dxa"/>
            </w:tcMar>
            <w:vAlign w:val="center"/>
          </w:tcPr>
          <w:p>
            <w:pPr>
              <w:spacing w:before="0" w:after="0"/>
              <w:ind w:left="135"/>
              <w:jc w:val="left"/>
            </w:pPr>
          </w:p>
        </w:tc>
      </w:tr>
      <w:tr>
        <w:trPr>
          <w:trHeight w:val="55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Евразия. История открытия и освоения</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12.03.2024 </w:t>
            </w:r>
          </w:p>
        </w:tc>
        <w:tc>
          <w:tcPr>
            <w:tcW w:w="1924" w:type="dxa"/>
            <w:tcBorders/>
            <w:tcMar>
              <w:top w:w="50" w:type="dxa"/>
              <w:left w:w="100" w:type="dxa"/>
            </w:tcMar>
            <w:vAlign w:val="center"/>
          </w:tcPr>
          <w:p>
            <w:pPr>
              <w:spacing w:before="0" w:after="0"/>
              <w:ind w:left="135"/>
              <w:jc w:val="left"/>
            </w:pPr>
          </w:p>
        </w:tc>
      </w:tr>
      <w:tr>
        <w:trPr>
          <w:trHeight w:val="82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Евразия. Географическое положение</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15.03.2024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https://m.edsoo.ru/8865bfb8</w:t>
              </w:r>
            </w:hyperlink>
          </w:p>
        </w:tc>
      </w:tr>
      <w:tr>
        <w:trPr>
          <w:trHeight w:val="109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Евразия. Основные черты рельефа и определяющие его факторы</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19.03.2024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https://m.edsoo.ru/8865c0d0</w:t>
              </w:r>
            </w:hyperlink>
          </w:p>
        </w:tc>
      </w:tr>
      <w:tr>
        <w:trPr>
          <w:trHeight w:val="4020"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Евразия. Основные черты климата. Практическая работа "Объяснение климатических различий территорий, находящихся на одной географической широте, на примере умеренного климатического пляса"</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22.03.2024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https://m.edsoo.ru/8865c620</w:t>
              </w:r>
            </w:hyperlink>
          </w:p>
        </w:tc>
      </w:tr>
      <w:tr>
        <w:trPr>
          <w:trHeight w:val="109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Евразия. Основные черты внутренних вод и определяющие их факторы</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02.04.2024 </w:t>
            </w:r>
          </w:p>
        </w:tc>
        <w:tc>
          <w:tcPr>
            <w:tcW w:w="1924" w:type="dxa"/>
            <w:tcBorders/>
            <w:tcMar>
              <w:top w:w="50" w:type="dxa"/>
              <w:left w:w="100" w:type="dxa"/>
            </w:tcMar>
            <w:vAlign w:val="center"/>
          </w:tcPr>
          <w:p>
            <w:pPr>
              <w:spacing w:before="0" w:after="0"/>
              <w:ind w:left="135"/>
              <w:jc w:val="left"/>
            </w:pPr>
          </w:p>
        </w:tc>
      </w:tr>
      <w:tr>
        <w:trPr>
          <w:trHeight w:val="3780"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Евразия. Зональные и азональные природные комплексы. Практическая работа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05.04.2024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2">
              <w:r>
                <w:rPr>
                  <w:rFonts w:ascii="Times New Roman" w:hAnsi="Times New Roman"/>
                  <w:b w:val="false"/>
                  <w:i w:val="false"/>
                  <w:color w:val="0000ff"/>
                  <w:sz w:val="22"/>
                  <w:u w:val="single"/>
                </w:rPr>
                <w:t>https://m.edsoo.ru/8865c7b0</w:t>
              </w:r>
            </w:hyperlink>
          </w:p>
        </w:tc>
      </w:tr>
      <w:tr>
        <w:trPr>
          <w:trHeight w:val="82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Евразия. Население</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09.04.2024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3">
              <w:r>
                <w:rPr>
                  <w:rFonts w:ascii="Times New Roman" w:hAnsi="Times New Roman"/>
                  <w:b w:val="false"/>
                  <w:i w:val="false"/>
                  <w:color w:val="0000ff"/>
                  <w:sz w:val="22"/>
                  <w:u w:val="single"/>
                </w:rPr>
                <w:t>https://m.edsoo.ru/8865cbac</w:t>
              </w:r>
            </w:hyperlink>
          </w:p>
        </w:tc>
      </w:tr>
      <w:tr>
        <w:trPr>
          <w:trHeight w:val="82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Евразия. Политическая карта</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12.04.2024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4">
              <w:r>
                <w:rPr>
                  <w:rFonts w:ascii="Times New Roman" w:hAnsi="Times New Roman"/>
                  <w:b w:val="false"/>
                  <w:i w:val="false"/>
                  <w:color w:val="0000ff"/>
                  <w:sz w:val="22"/>
                  <w:u w:val="single"/>
                </w:rPr>
                <w:t>https://m.edsoo.ru/8865d2e6</w:t>
              </w:r>
            </w:hyperlink>
          </w:p>
        </w:tc>
      </w:tr>
      <w:tr>
        <w:trPr>
          <w:trHeight w:val="109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Евразия. Крупнейшие по территории и численности населения страны</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16.04.2024 </w:t>
            </w:r>
          </w:p>
        </w:tc>
        <w:tc>
          <w:tcPr>
            <w:tcW w:w="1924" w:type="dxa"/>
            <w:tcBorders/>
            <w:tcMar>
              <w:top w:w="50" w:type="dxa"/>
              <w:left w:w="100" w:type="dxa"/>
            </w:tcMar>
            <w:vAlign w:val="center"/>
          </w:tcPr>
          <w:p>
            <w:pPr>
              <w:spacing w:before="0" w:after="0"/>
              <w:ind w:left="135"/>
              <w:jc w:val="left"/>
            </w:pPr>
          </w:p>
        </w:tc>
      </w:tr>
      <w:tr>
        <w:trPr>
          <w:trHeight w:val="163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Евразия. Изменение природы под влиянием хозяйственной деятельности человека</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19.04.2024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https://m.edsoo.ru/8865cf30</w:t>
              </w:r>
            </w:hyperlink>
          </w:p>
        </w:tc>
      </w:tr>
      <w:tr>
        <w:trPr>
          <w:trHeight w:val="217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"Объяснение распространения зон современного вулканизма и землетрясений на территории Северной Америки и Евразии"</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23.04.2024 </w:t>
            </w:r>
          </w:p>
        </w:tc>
        <w:tc>
          <w:tcPr>
            <w:tcW w:w="1924" w:type="dxa"/>
            <w:tcBorders/>
            <w:tcMar>
              <w:top w:w="50" w:type="dxa"/>
              <w:left w:w="100" w:type="dxa"/>
            </w:tcMar>
            <w:vAlign w:val="center"/>
          </w:tcPr>
          <w:p>
            <w:pPr>
              <w:spacing w:before="0" w:after="0"/>
              <w:ind w:left="135"/>
              <w:jc w:val="left"/>
            </w:pPr>
          </w:p>
        </w:tc>
      </w:tr>
      <w:tr>
        <w:trPr>
          <w:trHeight w:val="3120"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"Описание одной из стран Северной Америки или Евразии в форме презентации (с целью привлечения туристов, создания положительного образа страны и т. д. )"</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26.04.2024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https://m.edsoo.ru/8865d4b2</w:t>
              </w:r>
            </w:hyperlink>
          </w:p>
        </w:tc>
      </w:tr>
      <w:tr>
        <w:trPr>
          <w:trHeight w:val="190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Контрольная работа по теме "Северные материки". Обобщающее повторение по теме "Северные материки"</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30.04.2024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7">
              <w:r>
                <w:rPr>
                  <w:rFonts w:ascii="Times New Roman" w:hAnsi="Times New Roman"/>
                  <w:b w:val="false"/>
                  <w:i w:val="false"/>
                  <w:color w:val="0000ff"/>
                  <w:sz w:val="22"/>
                  <w:u w:val="single"/>
                </w:rPr>
                <w:t>https://m.edsoo.ru/8865d6ba</w:t>
              </w:r>
            </w:hyperlink>
          </w:p>
        </w:tc>
      </w:tr>
      <w:tr>
        <w:trPr>
          <w:trHeight w:val="3780"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Влияние закономерностей географической оболочки на жизнь и деятельность людей. Практическая работа "Характеристика изменений компонентов природы на территории одной из стран мира в результате деятельности человека"</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03.05.2024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8">
              <w:r>
                <w:rPr>
                  <w:rFonts w:ascii="Times New Roman" w:hAnsi="Times New Roman"/>
                  <w:b w:val="false"/>
                  <w:i w:val="false"/>
                  <w:color w:val="0000ff"/>
                  <w:sz w:val="22"/>
                  <w:u w:val="single"/>
                </w:rPr>
                <w:t>https://m.edsoo.ru/8865d7fa</w:t>
              </w:r>
            </w:hyperlink>
          </w:p>
        </w:tc>
      </w:tr>
      <w:tr>
        <w:trPr>
          <w:trHeight w:val="82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Международное сотрудничество в охране природе</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10.05.2024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9">
              <w:r>
                <w:rPr>
                  <w:rFonts w:ascii="Times New Roman" w:hAnsi="Times New Roman"/>
                  <w:b w:val="false"/>
                  <w:i w:val="false"/>
                  <w:color w:val="0000ff"/>
                  <w:sz w:val="22"/>
                  <w:u w:val="single"/>
                </w:rPr>
                <w:t>https://m.edsoo.ru/8865d962</w:t>
              </w:r>
            </w:hyperlink>
          </w:p>
        </w:tc>
      </w:tr>
      <w:tr>
        <w:trPr>
          <w:trHeight w:val="217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Глобальные проблемы человечества. Программа ООН и цели устойчивого развития. Всемирное насление ЮНЕСКО: природные и культурные объекты</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14.05.2024 </w:t>
            </w:r>
          </w:p>
        </w:tc>
        <w:tc>
          <w:tcPr>
            <w:tcW w:w="1924" w:type="dxa"/>
            <w:tcBorders/>
            <w:tcMar>
              <w:top w:w="50" w:type="dxa"/>
              <w:left w:w="100" w:type="dxa"/>
            </w:tcMar>
            <w:vAlign w:val="center"/>
          </w:tcPr>
          <w:p>
            <w:pPr>
              <w:spacing w:before="0" w:after="0"/>
              <w:ind w:left="135"/>
              <w:jc w:val="left"/>
            </w:pPr>
          </w:p>
        </w:tc>
      </w:tr>
      <w:tr>
        <w:trPr>
          <w:trHeight w:val="244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по теме "Взаимодействие природы и человека". Контрольная работа по теме "Взаимодействие природы и общества"</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17.05.2024 </w:t>
            </w:r>
          </w:p>
        </w:tc>
        <w:tc>
          <w:tcPr>
            <w:tcW w:w="1924"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4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462"/>
        <w:gridCol w:w="3520"/>
        <w:gridCol w:w="1054"/>
        <w:gridCol w:w="2029"/>
        <w:gridCol w:w="2181"/>
        <w:gridCol w:w="1679"/>
        <w:gridCol w:w="2669"/>
      </w:tblGrid>
      <w:tr>
        <w:trPr>
          <w:trHeight w:val="300" w:hRule="atLeast"/>
          <w:trHeight w:val="144" w:hRule="atLeast"/>
        </w:trPr>
        <w:tc>
          <w:tcPr>
            <w:tcW w:w="32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87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7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8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3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2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2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440"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освоения и заселения территории современной России в XI—XVI вв.</w:t>
            </w:r>
          </w:p>
        </w:tc>
        <w:tc>
          <w:tcPr>
            <w:tcW w:w="7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01.09.2023 </w:t>
            </w:r>
          </w:p>
        </w:tc>
        <w:tc>
          <w:tcPr>
            <w:tcW w:w="18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0">
              <w:r>
                <w:rPr>
                  <w:rFonts w:ascii="Times New Roman" w:hAnsi="Times New Roman"/>
                  <w:b w:val="false"/>
                  <w:i w:val="false"/>
                  <w:color w:val="0000ff"/>
                  <w:sz w:val="22"/>
                  <w:u w:val="single"/>
                </w:rPr>
                <w:t>https://m.edsoo.ru/8865dc28</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Расширение территории России в XVI—XIX вв. Русские первопроходцы</w:t>
            </w:r>
          </w:p>
        </w:tc>
        <w:tc>
          <w:tcPr>
            <w:tcW w:w="7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04.09.2023 </w:t>
            </w:r>
          </w:p>
        </w:tc>
        <w:tc>
          <w:tcPr>
            <w:tcW w:w="18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1">
              <w:r>
                <w:rPr>
                  <w:rFonts w:ascii="Times New Roman" w:hAnsi="Times New Roman"/>
                  <w:b w:val="false"/>
                  <w:i w:val="false"/>
                  <w:color w:val="0000ff"/>
                  <w:sz w:val="22"/>
                  <w:u w:val="single"/>
                </w:rPr>
                <w:t>https://m.edsoo.ru/8865e088</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Изменения внешних границ России в ХХ в.</w:t>
            </w:r>
          </w:p>
        </w:tc>
        <w:tc>
          <w:tcPr>
            <w:tcW w:w="7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08.09.2023 </w:t>
            </w:r>
          </w:p>
        </w:tc>
        <w:tc>
          <w:tcPr>
            <w:tcW w:w="18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2">
              <w:r>
                <w:rPr>
                  <w:rFonts w:ascii="Times New Roman" w:hAnsi="Times New Roman"/>
                  <w:b w:val="false"/>
                  <w:i w:val="false"/>
                  <w:color w:val="0000ff"/>
                  <w:sz w:val="22"/>
                  <w:u w:val="single"/>
                </w:rPr>
                <w:t>https://m.edsoo.ru/8865e254</w:t>
              </w:r>
            </w:hyperlink>
          </w:p>
        </w:tc>
      </w:tr>
      <w:tr>
        <w:trPr>
          <w:trHeight w:val="271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7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11.09.2023 </w:t>
            </w:r>
          </w:p>
        </w:tc>
        <w:tc>
          <w:tcPr>
            <w:tcW w:w="18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https://m.edsoo.ru/8865e3da</w:t>
              </w:r>
            </w:hyperlink>
          </w:p>
        </w:tc>
      </w:tr>
      <w:tr>
        <w:trPr>
          <w:trHeight w:val="190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Государственная территория России. Территориальные воды. Государственная граница России. Географическое положение России</w:t>
            </w:r>
          </w:p>
        </w:tc>
        <w:tc>
          <w:tcPr>
            <w:tcW w:w="7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15.09.2023 </w:t>
            </w:r>
          </w:p>
        </w:tc>
        <w:tc>
          <w:tcPr>
            <w:tcW w:w="18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https://m.edsoo.ru/8865e506</w:t>
              </w:r>
            </w:hyperlink>
          </w:p>
        </w:tc>
      </w:tr>
      <w:tr>
        <w:trPr>
          <w:trHeight w:val="136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Границы Российской Федерации. Страны — соседи России. Моря, омывающие территорию России</w:t>
            </w:r>
          </w:p>
        </w:tc>
        <w:tc>
          <w:tcPr>
            <w:tcW w:w="7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18.09.2023 </w:t>
            </w:r>
          </w:p>
        </w:tc>
        <w:tc>
          <w:tcPr>
            <w:tcW w:w="18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5">
              <w:r>
                <w:rPr>
                  <w:rFonts w:ascii="Times New Roman" w:hAnsi="Times New Roman"/>
                  <w:b w:val="false"/>
                  <w:i w:val="false"/>
                  <w:color w:val="0000ff"/>
                  <w:sz w:val="22"/>
                  <w:u w:val="single"/>
                </w:rPr>
                <w:t>https://m.edsoo.ru/8865e68c</w:t>
              </w:r>
            </w:hyperlink>
          </w:p>
        </w:tc>
      </w:tr>
      <w:tr>
        <w:trPr>
          <w:trHeight w:val="244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по темам "История формирования и освоения территории России" и " Географическое положение и границы России"</w:t>
            </w:r>
          </w:p>
        </w:tc>
        <w:tc>
          <w:tcPr>
            <w:tcW w:w="7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22.09.2023 </w:t>
            </w:r>
          </w:p>
        </w:tc>
        <w:tc>
          <w:tcPr>
            <w:tcW w:w="1868" w:type="dxa"/>
            <w:tcBorders/>
            <w:tcMar>
              <w:top w:w="50" w:type="dxa"/>
              <w:left w:w="100" w:type="dxa"/>
            </w:tcMar>
            <w:vAlign w:val="center"/>
          </w:tcPr>
          <w:p>
            <w:pPr>
              <w:spacing w:before="0" w:after="0"/>
              <w:ind w:left="135"/>
              <w:jc w:val="left"/>
            </w:pPr>
          </w:p>
        </w:tc>
      </w:tr>
      <w:tr>
        <w:trPr>
          <w:trHeight w:val="10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на карте часовых поясов мира. Карта часовых зон России</w:t>
            </w:r>
          </w:p>
        </w:tc>
        <w:tc>
          <w:tcPr>
            <w:tcW w:w="7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25.09.2023 </w:t>
            </w:r>
          </w:p>
        </w:tc>
        <w:tc>
          <w:tcPr>
            <w:tcW w:w="18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6">
              <w:r>
                <w:rPr>
                  <w:rFonts w:ascii="Times New Roman" w:hAnsi="Times New Roman"/>
                  <w:b w:val="false"/>
                  <w:i w:val="false"/>
                  <w:color w:val="0000ff"/>
                  <w:sz w:val="22"/>
                  <w:u w:val="single"/>
                </w:rPr>
                <w:t>https://m.edsoo.ru/8865e876</w:t>
              </w:r>
            </w:hyperlink>
          </w:p>
        </w:tc>
      </w:tr>
      <w:tr>
        <w:trPr>
          <w:trHeight w:val="136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"Определение различия во времени для разных городов России по карте часовых зон"</w:t>
            </w:r>
          </w:p>
        </w:tc>
        <w:tc>
          <w:tcPr>
            <w:tcW w:w="7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29.09.2023 </w:t>
            </w:r>
          </w:p>
        </w:tc>
        <w:tc>
          <w:tcPr>
            <w:tcW w:w="18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7">
              <w:r>
                <w:rPr>
                  <w:rFonts w:ascii="Times New Roman" w:hAnsi="Times New Roman"/>
                  <w:b w:val="false"/>
                  <w:i w:val="false"/>
                  <w:color w:val="0000ff"/>
                  <w:sz w:val="22"/>
                  <w:u w:val="single"/>
                </w:rPr>
                <w:t>https://m.edsoo.ru/8865ebe6</w:t>
              </w:r>
            </w:hyperlink>
          </w:p>
        </w:tc>
      </w:tr>
      <w:tr>
        <w:trPr>
          <w:trHeight w:val="226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Федеративное устройство России. Субъекты Российской Федерации, их равноправие и разнообразие</w:t>
            </w:r>
          </w:p>
        </w:tc>
        <w:tc>
          <w:tcPr>
            <w:tcW w:w="7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02.10.2023 </w:t>
            </w:r>
          </w:p>
        </w:tc>
        <w:tc>
          <w:tcPr>
            <w:tcW w:w="18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8">
              <w:r>
                <w:rPr>
                  <w:rFonts w:ascii="Times New Roman" w:hAnsi="Times New Roman"/>
                  <w:b w:val="false"/>
                  <w:i w:val="false"/>
                  <w:color w:val="0000ff"/>
                  <w:sz w:val="22"/>
                  <w:u w:val="single"/>
                </w:rPr>
                <w:t>https://m.edsoo.ru/8865ed94</w:t>
              </w:r>
            </w:hyperlink>
          </w:p>
        </w:tc>
      </w:tr>
      <w:tr>
        <w:trPr>
          <w:trHeight w:val="10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Федеральные округа. Районирование. Виды районирования территории</w:t>
            </w:r>
          </w:p>
        </w:tc>
        <w:tc>
          <w:tcPr>
            <w:tcW w:w="7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06.10.2023 </w:t>
            </w:r>
          </w:p>
        </w:tc>
        <w:tc>
          <w:tcPr>
            <w:tcW w:w="18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9">
              <w:r>
                <w:rPr>
                  <w:rFonts w:ascii="Times New Roman" w:hAnsi="Times New Roman"/>
                  <w:b w:val="false"/>
                  <w:i w:val="false"/>
                  <w:color w:val="0000ff"/>
                  <w:sz w:val="22"/>
                  <w:u w:val="single"/>
                </w:rPr>
                <w:t>https://m.edsoo.ru/8865f140</w:t>
              </w:r>
            </w:hyperlink>
          </w:p>
        </w:tc>
      </w:tr>
      <w:tr>
        <w:trPr>
          <w:trHeight w:val="3510"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7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09.10.2023 </w:t>
            </w:r>
          </w:p>
        </w:tc>
        <w:tc>
          <w:tcPr>
            <w:tcW w:w="1868" w:type="dxa"/>
            <w:tcBorders/>
            <w:tcMar>
              <w:top w:w="50" w:type="dxa"/>
              <w:left w:w="100" w:type="dxa"/>
            </w:tcMar>
            <w:vAlign w:val="center"/>
          </w:tcPr>
          <w:p>
            <w:pPr>
              <w:spacing w:before="0" w:after="0"/>
              <w:ind w:left="135"/>
              <w:jc w:val="left"/>
            </w:pPr>
          </w:p>
        </w:tc>
      </w:tr>
      <w:tr>
        <w:trPr>
          <w:trHeight w:val="136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по теме "Географическое пространство России"</w:t>
            </w:r>
          </w:p>
        </w:tc>
        <w:tc>
          <w:tcPr>
            <w:tcW w:w="7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13.10.2023 </w:t>
            </w:r>
          </w:p>
        </w:tc>
        <w:tc>
          <w:tcPr>
            <w:tcW w:w="18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0">
              <w:r>
                <w:rPr>
                  <w:rFonts w:ascii="Times New Roman" w:hAnsi="Times New Roman"/>
                  <w:b w:val="false"/>
                  <w:i w:val="false"/>
                  <w:color w:val="0000ff"/>
                  <w:sz w:val="22"/>
                  <w:u w:val="single"/>
                </w:rPr>
                <w:t>https://m.edsoo.ru/8865f2b2</w:t>
              </w:r>
            </w:hyperlink>
          </w:p>
        </w:tc>
      </w:tr>
      <w:tr>
        <w:trPr>
          <w:trHeight w:val="10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условия и природные ресурсы. Классификации природных ресурсов</w:t>
            </w:r>
          </w:p>
        </w:tc>
        <w:tc>
          <w:tcPr>
            <w:tcW w:w="7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16.10.2023 </w:t>
            </w:r>
          </w:p>
        </w:tc>
        <w:tc>
          <w:tcPr>
            <w:tcW w:w="18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1">
              <w:r>
                <w:rPr>
                  <w:rFonts w:ascii="Times New Roman" w:hAnsi="Times New Roman"/>
                  <w:b w:val="false"/>
                  <w:i w:val="false"/>
                  <w:color w:val="0000ff"/>
                  <w:sz w:val="22"/>
                  <w:u w:val="single"/>
                </w:rPr>
                <w:t>https://m.edsoo.ru/8865f410</w:t>
              </w:r>
            </w:hyperlink>
          </w:p>
        </w:tc>
      </w:tr>
      <w:tr>
        <w:trPr>
          <w:trHeight w:val="217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Природно-ресурсный капитал и экологический потенциал России. Принципы рационального природопользования и методы их реализации</w:t>
            </w:r>
          </w:p>
        </w:tc>
        <w:tc>
          <w:tcPr>
            <w:tcW w:w="7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20.10.2023 </w:t>
            </w:r>
          </w:p>
        </w:tc>
        <w:tc>
          <w:tcPr>
            <w:tcW w:w="18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2">
              <w:r>
                <w:rPr>
                  <w:rFonts w:ascii="Times New Roman" w:hAnsi="Times New Roman"/>
                  <w:b w:val="false"/>
                  <w:i w:val="false"/>
                  <w:color w:val="0000ff"/>
                  <w:sz w:val="22"/>
                  <w:u w:val="single"/>
                </w:rPr>
                <w:t>https://m.edsoo.ru/8865f5b4</w:t>
              </w:r>
            </w:hyperlink>
          </w:p>
        </w:tc>
      </w:tr>
      <w:tr>
        <w:trPr>
          <w:trHeight w:val="163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Минеральные ресурсы страны и проблемы их рационального использования. Основные ресурсные базы</w:t>
            </w:r>
          </w:p>
        </w:tc>
        <w:tc>
          <w:tcPr>
            <w:tcW w:w="7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23.10.2023 </w:t>
            </w:r>
          </w:p>
        </w:tc>
        <w:tc>
          <w:tcPr>
            <w:tcW w:w="18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3">
              <w:r>
                <w:rPr>
                  <w:rFonts w:ascii="Times New Roman" w:hAnsi="Times New Roman"/>
                  <w:b w:val="false"/>
                  <w:i w:val="false"/>
                  <w:color w:val="0000ff"/>
                  <w:sz w:val="22"/>
                  <w:u w:val="single"/>
                </w:rPr>
                <w:t>https://m.edsoo.ru/8865f6e0</w:t>
              </w:r>
            </w:hyperlink>
          </w:p>
        </w:tc>
      </w:tr>
      <w:tr>
        <w:trPr>
          <w:trHeight w:val="190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"Характеристика природно-ресурсного капитала своего края по картам и статистическим материалам"</w:t>
            </w:r>
          </w:p>
        </w:tc>
        <w:tc>
          <w:tcPr>
            <w:tcW w:w="7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27.10.2023 </w:t>
            </w:r>
          </w:p>
        </w:tc>
        <w:tc>
          <w:tcPr>
            <w:tcW w:w="18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4">
              <w:r>
                <w:rPr>
                  <w:rFonts w:ascii="Times New Roman" w:hAnsi="Times New Roman"/>
                  <w:b w:val="false"/>
                  <w:i w:val="false"/>
                  <w:color w:val="0000ff"/>
                  <w:sz w:val="22"/>
                  <w:u w:val="single"/>
                </w:rPr>
                <w:t>https://m.edsoo.ru/8865f7f8</w:t>
              </w:r>
            </w:hyperlink>
          </w:p>
        </w:tc>
      </w:tr>
      <w:tr>
        <w:trPr>
          <w:trHeight w:val="23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формирования земной коры на территории России. Платформы и плиты. Пояса горообразования. Геохронологическая таблица</w:t>
            </w:r>
          </w:p>
        </w:tc>
        <w:tc>
          <w:tcPr>
            <w:tcW w:w="7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06.11.2023 </w:t>
            </w:r>
          </w:p>
        </w:tc>
        <w:tc>
          <w:tcPr>
            <w:tcW w:w="18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5">
              <w:r>
                <w:rPr>
                  <w:rFonts w:ascii="Times New Roman" w:hAnsi="Times New Roman"/>
                  <w:b w:val="false"/>
                  <w:i w:val="false"/>
                  <w:color w:val="0000ff"/>
                  <w:sz w:val="22"/>
                  <w:u w:val="single"/>
                </w:rPr>
                <w:t>https://m.edsoo.ru/8865f91a</w:t>
              </w:r>
            </w:hyperlink>
          </w:p>
        </w:tc>
      </w:tr>
      <w:tr>
        <w:trPr>
          <w:trHeight w:val="10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формы рельефа и особенности их распространения на территории России</w:t>
            </w:r>
          </w:p>
        </w:tc>
        <w:tc>
          <w:tcPr>
            <w:tcW w:w="7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10.11.2023 </w:t>
            </w:r>
          </w:p>
        </w:tc>
        <w:tc>
          <w:tcPr>
            <w:tcW w:w="18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6">
              <w:r>
                <w:rPr>
                  <w:rFonts w:ascii="Times New Roman" w:hAnsi="Times New Roman"/>
                  <w:b w:val="false"/>
                  <w:i w:val="false"/>
                  <w:color w:val="0000ff"/>
                  <w:sz w:val="22"/>
                  <w:u w:val="single"/>
                </w:rPr>
                <w:t>https://m.edsoo.ru/8865fcf8</w:t>
              </w:r>
            </w:hyperlink>
          </w:p>
        </w:tc>
      </w:tr>
      <w:tr>
        <w:trPr>
          <w:trHeight w:val="190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Зависимость между тектоническим строением, рельефом и размещением основных групп полезных ископаемых по территории страны</w:t>
            </w:r>
          </w:p>
        </w:tc>
        <w:tc>
          <w:tcPr>
            <w:tcW w:w="7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13.11.2023 </w:t>
            </w:r>
          </w:p>
        </w:tc>
        <w:tc>
          <w:tcPr>
            <w:tcW w:w="18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7">
              <w:r>
                <w:rPr>
                  <w:rFonts w:ascii="Times New Roman" w:hAnsi="Times New Roman"/>
                  <w:b w:val="false"/>
                  <w:i w:val="false"/>
                  <w:color w:val="0000ff"/>
                  <w:sz w:val="22"/>
                  <w:u w:val="single"/>
                </w:rPr>
                <w:t>https://m.edsoo.ru/8865fe4c</w:t>
              </w:r>
            </w:hyperlink>
          </w:p>
        </w:tc>
      </w:tr>
      <w:tr>
        <w:trPr>
          <w:trHeight w:val="163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Современные процессы, формирующие рельеф. Области современного горообразования, землетрясений и вулканизма</w:t>
            </w:r>
          </w:p>
        </w:tc>
        <w:tc>
          <w:tcPr>
            <w:tcW w:w="7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17.11.2023 </w:t>
            </w:r>
          </w:p>
        </w:tc>
        <w:tc>
          <w:tcPr>
            <w:tcW w:w="18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8">
              <w:r>
                <w:rPr>
                  <w:rFonts w:ascii="Times New Roman" w:hAnsi="Times New Roman"/>
                  <w:b w:val="false"/>
                  <w:i w:val="false"/>
                  <w:color w:val="0000ff"/>
                  <w:sz w:val="22"/>
                  <w:u w:val="single"/>
                </w:rPr>
                <w:t>https://m.edsoo.ru/8865ff6e</w:t>
              </w:r>
            </w:hyperlink>
          </w:p>
        </w:tc>
      </w:tr>
      <w:tr>
        <w:trPr>
          <w:trHeight w:val="136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Влияние внешних процессов на формирование рельефа. Древнее и современное оледенения</w:t>
            </w:r>
          </w:p>
        </w:tc>
        <w:tc>
          <w:tcPr>
            <w:tcW w:w="7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20.11.2023 </w:t>
            </w:r>
          </w:p>
        </w:tc>
        <w:tc>
          <w:tcPr>
            <w:tcW w:w="18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9">
              <w:r>
                <w:rPr>
                  <w:rFonts w:ascii="Times New Roman" w:hAnsi="Times New Roman"/>
                  <w:b w:val="false"/>
                  <w:i w:val="false"/>
                  <w:color w:val="0000ff"/>
                  <w:sz w:val="22"/>
                  <w:u w:val="single"/>
                </w:rPr>
                <w:t>https://m.edsoo.ru/886600e0</w:t>
              </w:r>
            </w:hyperlink>
          </w:p>
        </w:tc>
      </w:tr>
      <w:tr>
        <w:trPr>
          <w:trHeight w:val="163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"Объяснение распространения по территории России опасных геологических явлений"</w:t>
            </w:r>
          </w:p>
        </w:tc>
        <w:tc>
          <w:tcPr>
            <w:tcW w:w="7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24.11.2023 </w:t>
            </w:r>
          </w:p>
        </w:tc>
        <w:tc>
          <w:tcPr>
            <w:tcW w:w="18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0">
              <w:r>
                <w:rPr>
                  <w:rFonts w:ascii="Times New Roman" w:hAnsi="Times New Roman"/>
                  <w:b w:val="false"/>
                  <w:i w:val="false"/>
                  <w:color w:val="0000ff"/>
                  <w:sz w:val="22"/>
                  <w:u w:val="single"/>
                </w:rPr>
                <w:t>https://m.edsoo.ru/88660284</w:t>
              </w:r>
            </w:hyperlink>
          </w:p>
        </w:tc>
      </w:tr>
      <w:tr>
        <w:trPr>
          <w:trHeight w:val="136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Изменение рельефа под влиянием деятельности человека. Антропогенные формы рельефа</w:t>
            </w:r>
          </w:p>
        </w:tc>
        <w:tc>
          <w:tcPr>
            <w:tcW w:w="7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27.11.2023 </w:t>
            </w:r>
          </w:p>
        </w:tc>
        <w:tc>
          <w:tcPr>
            <w:tcW w:w="18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1">
              <w:r>
                <w:rPr>
                  <w:rFonts w:ascii="Times New Roman" w:hAnsi="Times New Roman"/>
                  <w:b w:val="false"/>
                  <w:i w:val="false"/>
                  <w:color w:val="0000ff"/>
                  <w:sz w:val="22"/>
                  <w:u w:val="single"/>
                </w:rPr>
                <w:t>https://m.edsoo.ru/88660414</w:t>
              </w:r>
            </w:hyperlink>
          </w:p>
        </w:tc>
      </w:tr>
      <w:tr>
        <w:trPr>
          <w:trHeight w:val="163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рельефа своего края. Практическая работа "Объяснение особенностей рельефа своего края"</w:t>
            </w:r>
          </w:p>
        </w:tc>
        <w:tc>
          <w:tcPr>
            <w:tcW w:w="7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01.12.2023 </w:t>
            </w:r>
          </w:p>
        </w:tc>
        <w:tc>
          <w:tcPr>
            <w:tcW w:w="1868" w:type="dxa"/>
            <w:tcBorders/>
            <w:tcMar>
              <w:top w:w="50" w:type="dxa"/>
              <w:left w:w="100" w:type="dxa"/>
            </w:tcMar>
            <w:vAlign w:val="center"/>
          </w:tcPr>
          <w:p>
            <w:pPr>
              <w:spacing w:before="0" w:after="0"/>
              <w:ind w:left="135"/>
              <w:jc w:val="left"/>
            </w:pPr>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Факторы, определяющие климат России</w:t>
            </w:r>
          </w:p>
        </w:tc>
        <w:tc>
          <w:tcPr>
            <w:tcW w:w="7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04.12.2023 </w:t>
            </w:r>
          </w:p>
        </w:tc>
        <w:tc>
          <w:tcPr>
            <w:tcW w:w="18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2">
              <w:r>
                <w:rPr>
                  <w:rFonts w:ascii="Times New Roman" w:hAnsi="Times New Roman"/>
                  <w:b w:val="false"/>
                  <w:i w:val="false"/>
                  <w:color w:val="0000ff"/>
                  <w:sz w:val="22"/>
                  <w:u w:val="single"/>
                </w:rPr>
                <w:t>https://m.edsoo.ru/88660554</w:t>
              </w:r>
            </w:hyperlink>
          </w:p>
        </w:tc>
      </w:tr>
      <w:tr>
        <w:trPr>
          <w:trHeight w:val="3330"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погоды территории по карте погоды"</w:t>
            </w:r>
          </w:p>
        </w:tc>
        <w:tc>
          <w:tcPr>
            <w:tcW w:w="7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08.12.2023 </w:t>
            </w:r>
          </w:p>
        </w:tc>
        <w:tc>
          <w:tcPr>
            <w:tcW w:w="18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3">
              <w:r>
                <w:rPr>
                  <w:rFonts w:ascii="Times New Roman" w:hAnsi="Times New Roman"/>
                  <w:b w:val="false"/>
                  <w:i w:val="false"/>
                  <w:color w:val="0000ff"/>
                  <w:sz w:val="22"/>
                  <w:u w:val="single"/>
                </w:rPr>
                <w:t>https://m.edsoo.ru/88660888</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Распределение температуры воздуха по территории России</w:t>
            </w:r>
          </w:p>
        </w:tc>
        <w:tc>
          <w:tcPr>
            <w:tcW w:w="7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11.12.2023 </w:t>
            </w:r>
          </w:p>
        </w:tc>
        <w:tc>
          <w:tcPr>
            <w:tcW w:w="18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4">
              <w:r>
                <w:rPr>
                  <w:rFonts w:ascii="Times New Roman" w:hAnsi="Times New Roman"/>
                  <w:b w:val="false"/>
                  <w:i w:val="false"/>
                  <w:color w:val="0000ff"/>
                  <w:sz w:val="22"/>
                  <w:u w:val="single"/>
                </w:rPr>
                <w:t>https://m.edsoo.ru/886609c8</w:t>
              </w:r>
            </w:hyperlink>
          </w:p>
        </w:tc>
      </w:tr>
      <w:tr>
        <w:trPr>
          <w:trHeight w:val="4590"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7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15.12.2023 </w:t>
            </w:r>
          </w:p>
        </w:tc>
        <w:tc>
          <w:tcPr>
            <w:tcW w:w="18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5">
              <w:r>
                <w:rPr>
                  <w:rFonts w:ascii="Times New Roman" w:hAnsi="Times New Roman"/>
                  <w:b w:val="false"/>
                  <w:i w:val="false"/>
                  <w:color w:val="0000ff"/>
                  <w:sz w:val="22"/>
                  <w:u w:val="single"/>
                </w:rPr>
                <w:t>https://m.edsoo.ru/88660b58</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Климатические пояса и типы климатов России, их характеристики</w:t>
            </w:r>
          </w:p>
        </w:tc>
        <w:tc>
          <w:tcPr>
            <w:tcW w:w="7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18.12.2023 </w:t>
            </w:r>
          </w:p>
        </w:tc>
        <w:tc>
          <w:tcPr>
            <w:tcW w:w="18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6">
              <w:r>
                <w:rPr>
                  <w:rFonts w:ascii="Times New Roman" w:hAnsi="Times New Roman"/>
                  <w:b w:val="false"/>
                  <w:i w:val="false"/>
                  <w:color w:val="0000ff"/>
                  <w:sz w:val="22"/>
                  <w:u w:val="single"/>
                </w:rPr>
                <w:t>https://m.edsoo.ru/88660d06</w:t>
              </w:r>
            </w:hyperlink>
          </w:p>
        </w:tc>
      </w:tr>
      <w:tr>
        <w:trPr>
          <w:trHeight w:val="3510"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Опасные и неблагоприятные метеорологические явления</w:t>
            </w:r>
          </w:p>
        </w:tc>
        <w:tc>
          <w:tcPr>
            <w:tcW w:w="7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22.12.2023 </w:t>
            </w:r>
          </w:p>
        </w:tc>
        <w:tc>
          <w:tcPr>
            <w:tcW w:w="18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7">
              <w:r>
                <w:rPr>
                  <w:rFonts w:ascii="Times New Roman" w:hAnsi="Times New Roman"/>
                  <w:b w:val="false"/>
                  <w:i w:val="false"/>
                  <w:color w:val="0000ff"/>
                  <w:sz w:val="22"/>
                  <w:u w:val="single"/>
                </w:rPr>
                <w:t>https://m.edsoo.ru/88660e64</w:t>
              </w:r>
            </w:hyperlink>
          </w:p>
        </w:tc>
      </w:tr>
      <w:tr>
        <w:trPr>
          <w:trHeight w:val="2970"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климата своего края. Практическая работа "Оценка влияния основных климатических показателей своего края на жизнь и хозяйственную деятельность населения"</w:t>
            </w:r>
          </w:p>
        </w:tc>
        <w:tc>
          <w:tcPr>
            <w:tcW w:w="7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25.12.2023 </w:t>
            </w:r>
          </w:p>
        </w:tc>
        <w:tc>
          <w:tcPr>
            <w:tcW w:w="18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8">
              <w:r>
                <w:rPr>
                  <w:rFonts w:ascii="Times New Roman" w:hAnsi="Times New Roman"/>
                  <w:b w:val="false"/>
                  <w:i w:val="false"/>
                  <w:color w:val="0000ff"/>
                  <w:sz w:val="22"/>
                  <w:u w:val="single"/>
                </w:rPr>
                <w:t>https://m.edsoo.ru/88661030</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Моря как аквальные ПК</w:t>
            </w:r>
          </w:p>
        </w:tc>
        <w:tc>
          <w:tcPr>
            <w:tcW w:w="7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29.12.2023 </w:t>
            </w:r>
          </w:p>
        </w:tc>
        <w:tc>
          <w:tcPr>
            <w:tcW w:w="18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9">
              <w:r>
                <w:rPr>
                  <w:rFonts w:ascii="Times New Roman" w:hAnsi="Times New Roman"/>
                  <w:b w:val="false"/>
                  <w:i w:val="false"/>
                  <w:color w:val="0000ff"/>
                  <w:sz w:val="22"/>
                  <w:u w:val="single"/>
                </w:rPr>
                <w:t>https://m.edsoo.ru/88661184</w:t>
              </w:r>
            </w:hyperlink>
          </w:p>
        </w:tc>
      </w:tr>
      <w:tr>
        <w:trPr>
          <w:trHeight w:val="29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7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08.01.2024 </w:t>
            </w:r>
          </w:p>
        </w:tc>
        <w:tc>
          <w:tcPr>
            <w:tcW w:w="18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0">
              <w:r>
                <w:rPr>
                  <w:rFonts w:ascii="Times New Roman" w:hAnsi="Times New Roman"/>
                  <w:b w:val="false"/>
                  <w:i w:val="false"/>
                  <w:color w:val="0000ff"/>
                  <w:sz w:val="22"/>
                  <w:u w:val="single"/>
                </w:rPr>
                <w:t>https://m.edsoo.ru/886612d8</w:t>
              </w:r>
            </w:hyperlink>
          </w:p>
        </w:tc>
      </w:tr>
      <w:tr>
        <w:trPr>
          <w:trHeight w:val="217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7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12.01.2024 </w:t>
            </w:r>
          </w:p>
        </w:tc>
        <w:tc>
          <w:tcPr>
            <w:tcW w:w="18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1">
              <w:r>
                <w:rPr>
                  <w:rFonts w:ascii="Times New Roman" w:hAnsi="Times New Roman"/>
                  <w:b w:val="false"/>
                  <w:i w:val="false"/>
                  <w:color w:val="0000ff"/>
                  <w:sz w:val="22"/>
                  <w:u w:val="single"/>
                </w:rPr>
                <w:t>https://m.edsoo.ru/886614ae</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Крупнейшие озёра, их происхождение. Болота. Подземные воды</w:t>
            </w:r>
          </w:p>
        </w:tc>
        <w:tc>
          <w:tcPr>
            <w:tcW w:w="7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15.01.2024 </w:t>
            </w:r>
          </w:p>
        </w:tc>
        <w:tc>
          <w:tcPr>
            <w:tcW w:w="18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2">
              <w:r>
                <w:rPr>
                  <w:rFonts w:ascii="Times New Roman" w:hAnsi="Times New Roman"/>
                  <w:b w:val="false"/>
                  <w:i w:val="false"/>
                  <w:color w:val="0000ff"/>
                  <w:sz w:val="22"/>
                  <w:u w:val="single"/>
                </w:rPr>
                <w:t>https://m.edsoo.ru/88661602</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Ледники. Многолетняя мерзлота</w:t>
            </w:r>
          </w:p>
        </w:tc>
        <w:tc>
          <w:tcPr>
            <w:tcW w:w="7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19.01.2024 </w:t>
            </w:r>
          </w:p>
        </w:tc>
        <w:tc>
          <w:tcPr>
            <w:tcW w:w="18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3">
              <w:r>
                <w:rPr>
                  <w:rFonts w:ascii="Times New Roman" w:hAnsi="Times New Roman"/>
                  <w:b w:val="false"/>
                  <w:i w:val="false"/>
                  <w:color w:val="0000ff"/>
                  <w:sz w:val="22"/>
                  <w:u w:val="single"/>
                </w:rPr>
                <w:t>https://m.edsoo.ru/88661774</w:t>
              </w:r>
            </w:hyperlink>
          </w:p>
        </w:tc>
      </w:tr>
      <w:tr>
        <w:trPr>
          <w:trHeight w:val="2970"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7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22.01.2024 </w:t>
            </w:r>
          </w:p>
        </w:tc>
        <w:tc>
          <w:tcPr>
            <w:tcW w:w="18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4">
              <w:r>
                <w:rPr>
                  <w:rFonts w:ascii="Times New Roman" w:hAnsi="Times New Roman"/>
                  <w:b w:val="false"/>
                  <w:i w:val="false"/>
                  <w:color w:val="0000ff"/>
                  <w:sz w:val="22"/>
                  <w:u w:val="single"/>
                </w:rPr>
                <w:t>https://m.edsoo.ru/886618dc</w:t>
              </w:r>
            </w:hyperlink>
          </w:p>
        </w:tc>
      </w:tr>
      <w:tr>
        <w:trPr>
          <w:trHeight w:val="3240"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Контрольная работа по разделу "Природа России". Обобщающее повторение по темам: "Геологическое строение, рельеф и полезные ископаемые", "Климат и климатические ресурсы", "Моря России и внутренние воды"</w:t>
            </w:r>
          </w:p>
        </w:tc>
        <w:tc>
          <w:tcPr>
            <w:tcW w:w="7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26.01.2024 </w:t>
            </w:r>
          </w:p>
        </w:tc>
        <w:tc>
          <w:tcPr>
            <w:tcW w:w="1868" w:type="dxa"/>
            <w:tcBorders/>
            <w:tcMar>
              <w:top w:w="50" w:type="dxa"/>
              <w:left w:w="100" w:type="dxa"/>
            </w:tcMar>
            <w:vAlign w:val="center"/>
          </w:tcPr>
          <w:p>
            <w:pPr>
              <w:spacing w:before="0" w:after="0"/>
              <w:ind w:left="135"/>
              <w:jc w:val="left"/>
            </w:pPr>
          </w:p>
        </w:tc>
      </w:tr>
      <w:tr>
        <w:trPr>
          <w:trHeight w:val="10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Почва — особый компонент природы. Факторы образования почв</w:t>
            </w:r>
          </w:p>
        </w:tc>
        <w:tc>
          <w:tcPr>
            <w:tcW w:w="7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29.01.2024 </w:t>
            </w:r>
          </w:p>
        </w:tc>
        <w:tc>
          <w:tcPr>
            <w:tcW w:w="18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5">
              <w:r>
                <w:rPr>
                  <w:rFonts w:ascii="Times New Roman" w:hAnsi="Times New Roman"/>
                  <w:b w:val="false"/>
                  <w:i w:val="false"/>
                  <w:color w:val="0000ff"/>
                  <w:sz w:val="22"/>
                  <w:u w:val="single"/>
                </w:rPr>
                <w:t>https://m.edsoo.ru/88661b48</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зональные типы почв, их свойства, различия в плодородии</w:t>
            </w:r>
          </w:p>
        </w:tc>
        <w:tc>
          <w:tcPr>
            <w:tcW w:w="7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02.02.2024 </w:t>
            </w:r>
          </w:p>
        </w:tc>
        <w:tc>
          <w:tcPr>
            <w:tcW w:w="18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6">
              <w:r>
                <w:rPr>
                  <w:rFonts w:ascii="Times New Roman" w:hAnsi="Times New Roman"/>
                  <w:b w:val="false"/>
                  <w:i w:val="false"/>
                  <w:color w:val="0000ff"/>
                  <w:sz w:val="22"/>
                  <w:u w:val="single"/>
                </w:rPr>
                <w:t>https://m.edsoo.ru/88661c6a</w:t>
              </w:r>
            </w:hyperlink>
          </w:p>
        </w:tc>
      </w:tr>
      <w:tr>
        <w:trPr>
          <w:trHeight w:val="205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Почвенные ресурсы России. Меры по сохранению плодородия почв: мелиорация земель, борьба с эрозией почв и их загрязнением</w:t>
            </w:r>
          </w:p>
        </w:tc>
        <w:tc>
          <w:tcPr>
            <w:tcW w:w="7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05.02.2024 </w:t>
            </w:r>
          </w:p>
        </w:tc>
        <w:tc>
          <w:tcPr>
            <w:tcW w:w="18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7">
              <w:r>
                <w:rPr>
                  <w:rFonts w:ascii="Times New Roman" w:hAnsi="Times New Roman"/>
                  <w:b w:val="false"/>
                  <w:i w:val="false"/>
                  <w:color w:val="0000ff"/>
                  <w:sz w:val="22"/>
                  <w:u w:val="single"/>
                </w:rPr>
                <w:t>https://m.edsoo.ru/88661d82</w:t>
              </w:r>
            </w:hyperlink>
          </w:p>
        </w:tc>
      </w:tr>
      <w:tr>
        <w:trPr>
          <w:trHeight w:val="163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Богатство растительного и животного мира России: видовое разнообразие, факторы, его определяющие</w:t>
            </w:r>
          </w:p>
        </w:tc>
        <w:tc>
          <w:tcPr>
            <w:tcW w:w="7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09.02.2024 </w:t>
            </w:r>
          </w:p>
        </w:tc>
        <w:tc>
          <w:tcPr>
            <w:tcW w:w="18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8">
              <w:r>
                <w:rPr>
                  <w:rFonts w:ascii="Times New Roman" w:hAnsi="Times New Roman"/>
                  <w:b w:val="false"/>
                  <w:i w:val="false"/>
                  <w:color w:val="0000ff"/>
                  <w:sz w:val="22"/>
                  <w:u w:val="single"/>
                </w:rPr>
                <w:t>https://m.edsoo.ru/88661f3a</w:t>
              </w:r>
            </w:hyperlink>
          </w:p>
        </w:tc>
      </w:tr>
      <w:tr>
        <w:trPr>
          <w:trHeight w:val="163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растительного и животного мира различных природно-хозяйственных зон России</w:t>
            </w:r>
          </w:p>
        </w:tc>
        <w:tc>
          <w:tcPr>
            <w:tcW w:w="7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12.02.2024 </w:t>
            </w:r>
          </w:p>
        </w:tc>
        <w:tc>
          <w:tcPr>
            <w:tcW w:w="1868" w:type="dxa"/>
            <w:tcBorders/>
            <w:tcMar>
              <w:top w:w="50" w:type="dxa"/>
              <w:left w:w="100" w:type="dxa"/>
            </w:tcMar>
            <w:vAlign w:val="center"/>
          </w:tcPr>
          <w:p>
            <w:pPr>
              <w:spacing w:before="0" w:after="0"/>
              <w:ind w:left="135"/>
              <w:jc w:val="left"/>
            </w:pPr>
          </w:p>
        </w:tc>
      </w:tr>
      <w:tr>
        <w:trPr>
          <w:trHeight w:val="136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Природно-хозяйственные зоны России: взаимосвязь и взаимообусловленность их компонентов</w:t>
            </w:r>
          </w:p>
        </w:tc>
        <w:tc>
          <w:tcPr>
            <w:tcW w:w="7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16.02.2024 </w:t>
            </w:r>
          </w:p>
        </w:tc>
        <w:tc>
          <w:tcPr>
            <w:tcW w:w="18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9">
              <w:r>
                <w:rPr>
                  <w:rFonts w:ascii="Times New Roman" w:hAnsi="Times New Roman"/>
                  <w:b w:val="false"/>
                  <w:i w:val="false"/>
                  <w:color w:val="0000ff"/>
                  <w:sz w:val="22"/>
                  <w:u w:val="single"/>
                </w:rPr>
                <w:t>https://m.edsoo.ru/8866219c</w:t>
              </w:r>
            </w:hyperlink>
          </w:p>
        </w:tc>
      </w:tr>
      <w:tr>
        <w:trPr>
          <w:trHeight w:val="136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Природно-хозяйственные зоны России. Арктическая пустыня, тундра и лесотундра</w:t>
            </w:r>
          </w:p>
        </w:tc>
        <w:tc>
          <w:tcPr>
            <w:tcW w:w="7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19.02.2024 </w:t>
            </w:r>
          </w:p>
        </w:tc>
        <w:tc>
          <w:tcPr>
            <w:tcW w:w="18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0">
              <w:r>
                <w:rPr>
                  <w:rFonts w:ascii="Times New Roman" w:hAnsi="Times New Roman"/>
                  <w:b w:val="false"/>
                  <w:i w:val="false"/>
                  <w:color w:val="0000ff"/>
                  <w:sz w:val="22"/>
                  <w:u w:val="single"/>
                </w:rPr>
                <w:t>https://m.edsoo.ru/886622d2</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Природно-хозяйственные зоны России. Тайга</w:t>
            </w:r>
          </w:p>
        </w:tc>
        <w:tc>
          <w:tcPr>
            <w:tcW w:w="7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23.02.2024 </w:t>
            </w:r>
          </w:p>
        </w:tc>
        <w:tc>
          <w:tcPr>
            <w:tcW w:w="18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1">
              <w:r>
                <w:rPr>
                  <w:rFonts w:ascii="Times New Roman" w:hAnsi="Times New Roman"/>
                  <w:b w:val="false"/>
                  <w:i w:val="false"/>
                  <w:color w:val="0000ff"/>
                  <w:sz w:val="22"/>
                  <w:u w:val="single"/>
                </w:rPr>
                <w:t>https://m.edsoo.ru/88662462</w:t>
              </w:r>
            </w:hyperlink>
          </w:p>
        </w:tc>
      </w:tr>
      <w:tr>
        <w:trPr>
          <w:trHeight w:val="10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Природно-хозяйственные зоны России. Смешанные и широколиственные леса</w:t>
            </w:r>
          </w:p>
        </w:tc>
        <w:tc>
          <w:tcPr>
            <w:tcW w:w="7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26.02.2024 </w:t>
            </w:r>
          </w:p>
        </w:tc>
        <w:tc>
          <w:tcPr>
            <w:tcW w:w="18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2">
              <w:r>
                <w:rPr>
                  <w:rFonts w:ascii="Times New Roman" w:hAnsi="Times New Roman"/>
                  <w:b w:val="false"/>
                  <w:i w:val="false"/>
                  <w:color w:val="0000ff"/>
                  <w:sz w:val="22"/>
                  <w:u w:val="single"/>
                </w:rPr>
                <w:t>https://m.edsoo.ru/886625ac</w:t>
              </w:r>
            </w:hyperlink>
          </w:p>
        </w:tc>
      </w:tr>
      <w:tr>
        <w:trPr>
          <w:trHeight w:val="10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Природно-хозяйственные зоны России. Степи и лесостепи</w:t>
            </w:r>
          </w:p>
        </w:tc>
        <w:tc>
          <w:tcPr>
            <w:tcW w:w="7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01.03.2024 </w:t>
            </w:r>
          </w:p>
        </w:tc>
        <w:tc>
          <w:tcPr>
            <w:tcW w:w="18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3">
              <w:r>
                <w:rPr>
                  <w:rFonts w:ascii="Times New Roman" w:hAnsi="Times New Roman"/>
                  <w:b w:val="false"/>
                  <w:i w:val="false"/>
                  <w:color w:val="0000ff"/>
                  <w:sz w:val="22"/>
                  <w:u w:val="single"/>
                </w:rPr>
                <w:t>https://m.edsoo.ru/886626ce</w:t>
              </w:r>
            </w:hyperlink>
          </w:p>
        </w:tc>
      </w:tr>
      <w:tr>
        <w:trPr>
          <w:trHeight w:val="10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Природно-хозяйственные зоны России. Пустыни и полупустыни</w:t>
            </w:r>
          </w:p>
        </w:tc>
        <w:tc>
          <w:tcPr>
            <w:tcW w:w="7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04.03.2024 </w:t>
            </w:r>
          </w:p>
        </w:tc>
        <w:tc>
          <w:tcPr>
            <w:tcW w:w="18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4">
              <w:r>
                <w:rPr>
                  <w:rFonts w:ascii="Times New Roman" w:hAnsi="Times New Roman"/>
                  <w:b w:val="false"/>
                  <w:i w:val="false"/>
                  <w:color w:val="0000ff"/>
                  <w:sz w:val="22"/>
                  <w:u w:val="single"/>
                </w:rPr>
                <w:t>https://m.edsoo.ru/88662868</w:t>
              </w:r>
            </w:hyperlink>
          </w:p>
        </w:tc>
      </w:tr>
      <w:tr>
        <w:trPr>
          <w:trHeight w:val="163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Высотная поясность в горах на территории России. Горные системы европейской части России (Крымские горы, Кавказ, Урал)</w:t>
            </w:r>
          </w:p>
        </w:tc>
        <w:tc>
          <w:tcPr>
            <w:tcW w:w="7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11.03.2024 </w:t>
            </w:r>
          </w:p>
        </w:tc>
        <w:tc>
          <w:tcPr>
            <w:tcW w:w="18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5">
              <w:r>
                <w:rPr>
                  <w:rFonts w:ascii="Times New Roman" w:hAnsi="Times New Roman"/>
                  <w:b w:val="false"/>
                  <w:i w:val="false"/>
                  <w:color w:val="0000ff"/>
                  <w:sz w:val="22"/>
                  <w:u w:val="single"/>
                </w:rPr>
                <w:t>https://m.edsoo.ru/886629bc</w:t>
              </w:r>
            </w:hyperlink>
          </w:p>
        </w:tc>
      </w:tr>
      <w:tr>
        <w:trPr>
          <w:trHeight w:val="190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Горные системы азиатской части России. Практическая работа "Объяснение различий структуры высотной поясности в горных системах"</w:t>
            </w:r>
          </w:p>
        </w:tc>
        <w:tc>
          <w:tcPr>
            <w:tcW w:w="7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15.03.2024 </w:t>
            </w:r>
          </w:p>
        </w:tc>
        <w:tc>
          <w:tcPr>
            <w:tcW w:w="18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6">
              <w:r>
                <w:rPr>
                  <w:rFonts w:ascii="Times New Roman" w:hAnsi="Times New Roman"/>
                  <w:b w:val="false"/>
                  <w:i w:val="false"/>
                  <w:color w:val="0000ff"/>
                  <w:sz w:val="22"/>
                  <w:u w:val="single"/>
                </w:rPr>
                <w:t>https://m.edsoo.ru/88662af2</w:t>
              </w:r>
            </w:hyperlink>
          </w:p>
        </w:tc>
      </w:tr>
      <w:tr>
        <w:trPr>
          <w:trHeight w:val="5100"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7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18.03.2024 </w:t>
            </w:r>
          </w:p>
        </w:tc>
        <w:tc>
          <w:tcPr>
            <w:tcW w:w="18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7">
              <w:r>
                <w:rPr>
                  <w:rFonts w:ascii="Times New Roman" w:hAnsi="Times New Roman"/>
                  <w:b w:val="false"/>
                  <w:i w:val="false"/>
                  <w:color w:val="0000ff"/>
                  <w:sz w:val="22"/>
                  <w:u w:val="single"/>
                </w:rPr>
                <w:t>https://m.edsoo.ru/88662f20</w:t>
              </w:r>
            </w:hyperlink>
          </w:p>
        </w:tc>
      </w:tr>
      <w:tr>
        <w:trPr>
          <w:trHeight w:val="217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tc>
        <w:tc>
          <w:tcPr>
            <w:tcW w:w="7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22.03.2024 </w:t>
            </w:r>
          </w:p>
        </w:tc>
        <w:tc>
          <w:tcPr>
            <w:tcW w:w="18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8">
              <w:r>
                <w:rPr>
                  <w:rFonts w:ascii="Times New Roman" w:hAnsi="Times New Roman"/>
                  <w:b w:val="false"/>
                  <w:i w:val="false"/>
                  <w:color w:val="0000ff"/>
                  <w:sz w:val="22"/>
                  <w:u w:val="single"/>
                </w:rPr>
                <w:t>https://m.edsoo.ru/88663182</w:t>
              </w:r>
            </w:hyperlink>
          </w:p>
        </w:tc>
      </w:tr>
      <w:tr>
        <w:trPr>
          <w:trHeight w:val="10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по теме "Природно-хозяйственные зоны"</w:t>
            </w:r>
          </w:p>
        </w:tc>
        <w:tc>
          <w:tcPr>
            <w:tcW w:w="7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01.04.2024 </w:t>
            </w:r>
          </w:p>
        </w:tc>
        <w:tc>
          <w:tcPr>
            <w:tcW w:w="1868" w:type="dxa"/>
            <w:tcBorders/>
            <w:tcMar>
              <w:top w:w="50" w:type="dxa"/>
              <w:left w:w="100" w:type="dxa"/>
            </w:tcMar>
            <w:vAlign w:val="center"/>
          </w:tcPr>
          <w:p>
            <w:pPr>
              <w:spacing w:before="0" w:after="0"/>
              <w:ind w:left="135"/>
              <w:jc w:val="left"/>
            </w:pPr>
          </w:p>
        </w:tc>
      </w:tr>
      <w:tr>
        <w:trPr>
          <w:trHeight w:val="244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Динамика численности населения России в XX—XXI вв. и факторы, определяющие её. Переписи населения России. Основные меры современной демографической политики государства</w:t>
            </w:r>
          </w:p>
        </w:tc>
        <w:tc>
          <w:tcPr>
            <w:tcW w:w="7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05.04.2024 </w:t>
            </w:r>
          </w:p>
        </w:tc>
        <w:tc>
          <w:tcPr>
            <w:tcW w:w="18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9">
              <w:r>
                <w:rPr>
                  <w:rFonts w:ascii="Times New Roman" w:hAnsi="Times New Roman"/>
                  <w:b w:val="false"/>
                  <w:i w:val="false"/>
                  <w:color w:val="0000ff"/>
                  <w:sz w:val="22"/>
                  <w:u w:val="single"/>
                </w:rPr>
                <w:t>https://m.edsoo.ru/88663358</w:t>
              </w:r>
            </w:hyperlink>
          </w:p>
        </w:tc>
      </w:tr>
      <w:tr>
        <w:trPr>
          <w:trHeight w:val="136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Естественное движение населения. Географические различия в пределах разных регионов России</w:t>
            </w:r>
          </w:p>
        </w:tc>
        <w:tc>
          <w:tcPr>
            <w:tcW w:w="7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08.04.2024 </w:t>
            </w:r>
          </w:p>
        </w:tc>
        <w:tc>
          <w:tcPr>
            <w:tcW w:w="18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0">
              <w:r>
                <w:rPr>
                  <w:rFonts w:ascii="Times New Roman" w:hAnsi="Times New Roman"/>
                  <w:b w:val="false"/>
                  <w:i w:val="false"/>
                  <w:color w:val="0000ff"/>
                  <w:sz w:val="22"/>
                  <w:u w:val="single"/>
                </w:rPr>
                <w:t>https://m.edsoo.ru/8866348e</w:t>
              </w:r>
            </w:hyperlink>
          </w:p>
        </w:tc>
      </w:tr>
      <w:tr>
        <w:trPr>
          <w:trHeight w:val="4380"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Миграции. Государственная миграционная политика Российской Федерации. Практическая работа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7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12.04.2024 </w:t>
            </w:r>
          </w:p>
        </w:tc>
        <w:tc>
          <w:tcPr>
            <w:tcW w:w="18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1">
              <w:r>
                <w:rPr>
                  <w:rFonts w:ascii="Times New Roman" w:hAnsi="Times New Roman"/>
                  <w:b w:val="false"/>
                  <w:i w:val="false"/>
                  <w:color w:val="0000ff"/>
                  <w:sz w:val="22"/>
                  <w:u w:val="single"/>
                </w:rPr>
                <w:t>https://m.edsoo.ru/886635c4</w:t>
              </w:r>
            </w:hyperlink>
          </w:p>
        </w:tc>
      </w:tr>
      <w:tr>
        <w:trPr>
          <w:trHeight w:val="163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Географические особенности размещения населения. Основная полоса расселения. Плотность населения</w:t>
            </w:r>
          </w:p>
        </w:tc>
        <w:tc>
          <w:tcPr>
            <w:tcW w:w="7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15.04.2024 </w:t>
            </w:r>
          </w:p>
        </w:tc>
        <w:tc>
          <w:tcPr>
            <w:tcW w:w="18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2">
              <w:r>
                <w:rPr>
                  <w:rFonts w:ascii="Times New Roman" w:hAnsi="Times New Roman"/>
                  <w:b w:val="false"/>
                  <w:i w:val="false"/>
                  <w:color w:val="0000ff"/>
                  <w:sz w:val="22"/>
                  <w:u w:val="single"/>
                </w:rPr>
                <w:t>https://m.edsoo.ru/886636dc</w:t>
              </w:r>
            </w:hyperlink>
          </w:p>
        </w:tc>
      </w:tr>
      <w:tr>
        <w:trPr>
          <w:trHeight w:val="244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Городское и сельское население. 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7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19.04.2024 </w:t>
            </w:r>
          </w:p>
        </w:tc>
        <w:tc>
          <w:tcPr>
            <w:tcW w:w="18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3">
              <w:r>
                <w:rPr>
                  <w:rFonts w:ascii="Times New Roman" w:hAnsi="Times New Roman"/>
                  <w:b w:val="false"/>
                  <w:i w:val="false"/>
                  <w:color w:val="0000ff"/>
                  <w:sz w:val="22"/>
                  <w:u w:val="single"/>
                </w:rPr>
                <w:t>https://m.edsoo.ru/886637f4</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Сельская местность и современные тенденции сельского расселения</w:t>
            </w:r>
          </w:p>
        </w:tc>
        <w:tc>
          <w:tcPr>
            <w:tcW w:w="7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22.04.2024 </w:t>
            </w:r>
          </w:p>
        </w:tc>
        <w:tc>
          <w:tcPr>
            <w:tcW w:w="18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4">
              <w:r>
                <w:rPr>
                  <w:rFonts w:ascii="Times New Roman" w:hAnsi="Times New Roman"/>
                  <w:b w:val="false"/>
                  <w:i w:val="false"/>
                  <w:color w:val="0000ff"/>
                  <w:sz w:val="22"/>
                  <w:u w:val="single"/>
                </w:rPr>
                <w:t>https://m.edsoo.ru/8866393e</w:t>
              </w:r>
            </w:hyperlink>
          </w:p>
        </w:tc>
      </w:tr>
      <w:tr>
        <w:trPr>
          <w:trHeight w:val="217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Контрольная работа по темам "Численность населения России" и "Территориальные особенности размещения населения России"</w:t>
            </w:r>
          </w:p>
        </w:tc>
        <w:tc>
          <w:tcPr>
            <w:tcW w:w="7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26.04.2024 </w:t>
            </w:r>
          </w:p>
        </w:tc>
        <w:tc>
          <w:tcPr>
            <w:tcW w:w="1868" w:type="dxa"/>
            <w:tcBorders/>
            <w:tcMar>
              <w:top w:w="50" w:type="dxa"/>
              <w:left w:w="100" w:type="dxa"/>
            </w:tcMar>
            <w:vAlign w:val="center"/>
          </w:tcPr>
          <w:p>
            <w:pPr>
              <w:spacing w:before="0" w:after="0"/>
              <w:ind w:left="135"/>
              <w:jc w:val="left"/>
            </w:pPr>
          </w:p>
        </w:tc>
      </w:tr>
      <w:tr>
        <w:trPr>
          <w:trHeight w:val="3510"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 многонациональное государство.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w:t>
            </w:r>
          </w:p>
        </w:tc>
        <w:tc>
          <w:tcPr>
            <w:tcW w:w="7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29.04.2024 </w:t>
            </w:r>
          </w:p>
        </w:tc>
        <w:tc>
          <w:tcPr>
            <w:tcW w:w="18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5">
              <w:r>
                <w:rPr>
                  <w:rFonts w:ascii="Times New Roman" w:hAnsi="Times New Roman"/>
                  <w:b w:val="false"/>
                  <w:i w:val="false"/>
                  <w:color w:val="0000ff"/>
                  <w:sz w:val="22"/>
                  <w:u w:val="single"/>
                </w:rPr>
                <w:t>https://m.edsoo.ru/88663a60</w:t>
              </w:r>
            </w:hyperlink>
          </w:p>
        </w:tc>
      </w:tr>
      <w:tr>
        <w:trPr>
          <w:trHeight w:val="136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География религий. Объекты Всемирного культурного наследия ЮНЕСКО на территории России</w:t>
            </w:r>
          </w:p>
        </w:tc>
        <w:tc>
          <w:tcPr>
            <w:tcW w:w="7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03.05.2024 </w:t>
            </w:r>
          </w:p>
        </w:tc>
        <w:tc>
          <w:tcPr>
            <w:tcW w:w="18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6">
              <w:r>
                <w:rPr>
                  <w:rFonts w:ascii="Times New Roman" w:hAnsi="Times New Roman"/>
                  <w:b w:val="false"/>
                  <w:i w:val="false"/>
                  <w:color w:val="0000ff"/>
                  <w:sz w:val="22"/>
                  <w:u w:val="single"/>
                </w:rPr>
                <w:t>https://m.edsoo.ru/88663b96</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Половой и возрастной состав населения России</w:t>
            </w:r>
          </w:p>
        </w:tc>
        <w:tc>
          <w:tcPr>
            <w:tcW w:w="7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14.05.2024 </w:t>
            </w:r>
          </w:p>
        </w:tc>
        <w:tc>
          <w:tcPr>
            <w:tcW w:w="18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7">
              <w:r>
                <w:rPr>
                  <w:rFonts w:ascii="Times New Roman" w:hAnsi="Times New Roman"/>
                  <w:b w:val="false"/>
                  <w:i w:val="false"/>
                  <w:color w:val="0000ff"/>
                  <w:sz w:val="22"/>
                  <w:u w:val="single"/>
                </w:rPr>
                <w:t>https://m.edsoo.ru/88663ede</w:t>
              </w:r>
            </w:hyperlink>
          </w:p>
        </w:tc>
      </w:tr>
      <w:tr>
        <w:trPr>
          <w:trHeight w:val="3930"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Половозрастные пирамиды. Средняя прогнозируемая продолжительность жизни населения России. Практическая работа "Объяснение динамики половозрастного состава населения России на основе анализа половозрастных пирамид"</w:t>
            </w:r>
          </w:p>
        </w:tc>
        <w:tc>
          <w:tcPr>
            <w:tcW w:w="7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17.05.2024 </w:t>
            </w:r>
          </w:p>
        </w:tc>
        <w:tc>
          <w:tcPr>
            <w:tcW w:w="18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8">
              <w:r>
                <w:rPr>
                  <w:rFonts w:ascii="Times New Roman" w:hAnsi="Times New Roman"/>
                  <w:b w:val="false"/>
                  <w:i w:val="false"/>
                  <w:color w:val="0000ff"/>
                  <w:sz w:val="22"/>
                  <w:u w:val="single"/>
                </w:rPr>
                <w:t>https://m.edsoo.ru/88664014</w:t>
              </w:r>
            </w:hyperlink>
          </w:p>
        </w:tc>
      </w:tr>
      <w:tr>
        <w:trPr>
          <w:trHeight w:val="190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по темам "Народы и религии России" и "Половой и возрастной состав населения России"</w:t>
            </w:r>
          </w:p>
        </w:tc>
        <w:tc>
          <w:tcPr>
            <w:tcW w:w="7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21.05.2024 </w:t>
            </w:r>
          </w:p>
        </w:tc>
        <w:tc>
          <w:tcPr>
            <w:tcW w:w="1868" w:type="dxa"/>
            <w:tcBorders/>
            <w:tcMar>
              <w:top w:w="50" w:type="dxa"/>
              <w:left w:w="100" w:type="dxa"/>
            </w:tcMar>
            <w:vAlign w:val="center"/>
          </w:tcPr>
          <w:p>
            <w:pPr>
              <w:spacing w:before="0" w:after="0"/>
              <w:ind w:left="135"/>
              <w:jc w:val="left"/>
            </w:pPr>
          </w:p>
        </w:tc>
      </w:tr>
      <w:tr>
        <w:trPr>
          <w:trHeight w:val="4050"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87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Федеральных округов по особенностям естественного и механического движения населения"</w:t>
            </w:r>
          </w:p>
        </w:tc>
        <w:tc>
          <w:tcPr>
            <w:tcW w:w="73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24.05.2024 </w:t>
            </w:r>
          </w:p>
        </w:tc>
        <w:tc>
          <w:tcPr>
            <w:tcW w:w="18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9">
              <w:r>
                <w:rPr>
                  <w:rFonts w:ascii="Times New Roman" w:hAnsi="Times New Roman"/>
                  <w:b w:val="false"/>
                  <w:i w:val="false"/>
                  <w:color w:val="0000ff"/>
                  <w:sz w:val="22"/>
                  <w:u w:val="single"/>
                </w:rPr>
                <w:t>https://m.edsoo.ru/8866450a</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1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42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10.5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494"/>
        <w:gridCol w:w="3200"/>
        <w:gridCol w:w="1108"/>
        <w:gridCol w:w="2093"/>
        <w:gridCol w:w="2241"/>
        <w:gridCol w:w="1725"/>
        <w:gridCol w:w="2733"/>
      </w:tblGrid>
      <w:tr>
        <w:trPr>
          <w:trHeight w:val="300" w:hRule="atLeast"/>
          <w:trHeight w:val="144" w:hRule="atLeast"/>
        </w:trPr>
        <w:tc>
          <w:tcPr>
            <w:tcW w:w="34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20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1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7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6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6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271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 хозяйства. Отраслевая структура, функциональная и территориальная структуры хозяйства страны, факторы их формирования и развития. Факторы производства</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01.09.2023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0">
              <w:r>
                <w:rPr>
                  <w:rFonts w:ascii="Times New Roman" w:hAnsi="Times New Roman"/>
                  <w:b w:val="false"/>
                  <w:i w:val="false"/>
                  <w:color w:val="0000ff"/>
                  <w:sz w:val="22"/>
                  <w:u w:val="single"/>
                </w:rPr>
                <w:t>https://m.edsoo.ru/886647f8</w:t>
              </w:r>
            </w:hyperlink>
          </w:p>
        </w:tc>
      </w:tr>
      <w:tr>
        <w:trPr>
          <w:trHeight w:val="370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Геостратегические территории</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07.09.2023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1">
              <w:r>
                <w:rPr>
                  <w:rFonts w:ascii="Times New Roman" w:hAnsi="Times New Roman"/>
                  <w:b w:val="false"/>
                  <w:i w:val="false"/>
                  <w:color w:val="0000ff"/>
                  <w:sz w:val="22"/>
                  <w:u w:val="single"/>
                </w:rPr>
                <w:t>https://m.edsoo.ru/8866497e</w:t>
              </w:r>
            </w:hyperlink>
          </w:p>
        </w:tc>
      </w:tr>
      <w:tr>
        <w:trPr>
          <w:trHeight w:val="4590"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08.09.2023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2">
              <w:r>
                <w:rPr>
                  <w:rFonts w:ascii="Times New Roman" w:hAnsi="Times New Roman"/>
                  <w:b w:val="false"/>
                  <w:i w:val="false"/>
                  <w:color w:val="0000ff"/>
                  <w:sz w:val="22"/>
                  <w:u w:val="single"/>
                </w:rPr>
                <w:t>https://m.edsoo.ru/88664d20</w:t>
              </w:r>
            </w:hyperlink>
          </w:p>
        </w:tc>
      </w:tr>
      <w:tr>
        <w:trPr>
          <w:trHeight w:val="163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по теме "Общая характеристика хозяйства России"</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14.09.2023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3">
              <w:r>
                <w:rPr>
                  <w:rFonts w:ascii="Times New Roman" w:hAnsi="Times New Roman"/>
                  <w:b w:val="false"/>
                  <w:i w:val="false"/>
                  <w:color w:val="0000ff"/>
                  <w:sz w:val="22"/>
                  <w:u w:val="single"/>
                </w:rPr>
                <w:t>https://m.edsoo.ru/8866505e</w:t>
              </w:r>
            </w:hyperlink>
          </w:p>
        </w:tc>
      </w:tr>
      <w:tr>
        <w:trPr>
          <w:trHeight w:val="163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ТЭК. Место России в мировой добыче основных видов топливных ресурсов. Угольная промышленность</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15.09.2023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4">
              <w:r>
                <w:rPr>
                  <w:rFonts w:ascii="Times New Roman" w:hAnsi="Times New Roman"/>
                  <w:b w:val="false"/>
                  <w:i w:val="false"/>
                  <w:color w:val="0000ff"/>
                  <w:sz w:val="22"/>
                  <w:u w:val="single"/>
                </w:rPr>
                <w:t>https://m.edsoo.ru/886651bc</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Нефтяная промышленность</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21.09.2023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5">
              <w:r>
                <w:rPr>
                  <w:rFonts w:ascii="Times New Roman" w:hAnsi="Times New Roman"/>
                  <w:b w:val="false"/>
                  <w:i w:val="false"/>
                  <w:color w:val="0000ff"/>
                  <w:sz w:val="22"/>
                  <w:u w:val="single"/>
                </w:rPr>
                <w:t>https://m.edsoo.ru/886652f2</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Газовая промышленность</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22.09.2023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6">
              <w:r>
                <w:rPr>
                  <w:rFonts w:ascii="Times New Roman" w:hAnsi="Times New Roman"/>
                  <w:b w:val="false"/>
                  <w:i w:val="false"/>
                  <w:color w:val="0000ff"/>
                  <w:sz w:val="22"/>
                  <w:u w:val="single"/>
                </w:rPr>
                <w:t>https://m.edsoo.ru/8866541e</w:t>
              </w:r>
            </w:hyperlink>
          </w:p>
        </w:tc>
      </w:tr>
      <w:tr>
        <w:trPr>
          <w:trHeight w:val="4860"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Электроэнергетика. Место России в мировом производстве электроэнергии. Основные типы электростанций. Практическая работа "Анализ статистических и текстовых материалов с целью сравнения стоимости электроэнергии для населения России в различных регионах"</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28.09.2023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7">
              <w:r>
                <w:rPr>
                  <w:rFonts w:ascii="Times New Roman" w:hAnsi="Times New Roman"/>
                  <w:b w:val="false"/>
                  <w:i w:val="false"/>
                  <w:color w:val="0000ff"/>
                  <w:sz w:val="22"/>
                  <w:u w:val="single"/>
                </w:rPr>
                <w:t>https://m.edsoo.ru/88665586</w:t>
              </w:r>
            </w:hyperlink>
          </w:p>
        </w:tc>
      </w:tr>
      <w:tr>
        <w:trPr>
          <w:trHeight w:val="4860"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Практическая работа "Сравнительная оценка возможностей для развития энергетики ВИЭ в отдельных регионах страны"</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29.09.2023 </w:t>
            </w:r>
          </w:p>
        </w:tc>
        <w:tc>
          <w:tcPr>
            <w:tcW w:w="1913" w:type="dxa"/>
            <w:tcBorders/>
            <w:tcMar>
              <w:top w:w="50" w:type="dxa"/>
              <w:left w:w="100" w:type="dxa"/>
            </w:tcMar>
            <w:vAlign w:val="center"/>
          </w:tcPr>
          <w:p>
            <w:pPr>
              <w:spacing w:before="0" w:after="0"/>
              <w:ind w:left="135"/>
              <w:jc w:val="left"/>
            </w:pPr>
          </w:p>
        </w:tc>
      </w:tr>
      <w:tr>
        <w:trPr>
          <w:trHeight w:val="163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по теме "Топливно-энергетический комплекс (ТЭК)"</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05.10.2023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8">
              <w:r>
                <w:rPr>
                  <w:rFonts w:ascii="Times New Roman" w:hAnsi="Times New Roman"/>
                  <w:b w:val="false"/>
                  <w:i w:val="false"/>
                  <w:color w:val="0000ff"/>
                  <w:sz w:val="22"/>
                  <w:u w:val="single"/>
                </w:rPr>
                <w:t>https://m.edsoo.ru/88665720</w:t>
              </w:r>
            </w:hyperlink>
          </w:p>
        </w:tc>
      </w:tr>
      <w:tr>
        <w:trPr>
          <w:trHeight w:val="2970"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Металлургический комплекс.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06.10.2023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9">
              <w:r>
                <w:rPr>
                  <w:rFonts w:ascii="Times New Roman" w:hAnsi="Times New Roman"/>
                  <w:b w:val="false"/>
                  <w:i w:val="false"/>
                  <w:color w:val="0000ff"/>
                  <w:sz w:val="22"/>
                  <w:u w:val="single"/>
                </w:rPr>
                <w:t>https://m.edsoo.ru/88665892</w:t>
              </w:r>
            </w:hyperlink>
          </w:p>
        </w:tc>
      </w:tr>
      <w:tr>
        <w:trPr>
          <w:trHeight w:val="2970"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Место России в мировом производстве чёрных металлов. Особенности технологии производства чёрных металлов. География металлургии чёрных металлов: основные районы и центры</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12.10.2023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0">
              <w:r>
                <w:rPr>
                  <w:rFonts w:ascii="Times New Roman" w:hAnsi="Times New Roman"/>
                  <w:b w:val="false"/>
                  <w:i w:val="false"/>
                  <w:color w:val="0000ff"/>
                  <w:sz w:val="22"/>
                  <w:u w:val="single"/>
                </w:rPr>
                <w:t>https://m.edsoo.ru/88665a5e</w:t>
              </w:r>
            </w:hyperlink>
          </w:p>
        </w:tc>
      </w:tr>
      <w:tr>
        <w:trPr>
          <w:trHeight w:val="598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[[Место России в мировом производстве цветных металлов. Особенности технологии производства цветных металлов. География металлургии цветных металлов: основные районы и центры. Практическая работа "Выявление факторов, влияющих на себестоимость производства предприятий металлургического комплекса [[в различных регионах страны (по выбору)"]]</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13.10.2023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1">
              <w:r>
                <w:rPr>
                  <w:rFonts w:ascii="Times New Roman" w:hAnsi="Times New Roman"/>
                  <w:b w:val="false"/>
                  <w:i w:val="false"/>
                  <w:color w:val="0000ff"/>
                  <w:sz w:val="22"/>
                  <w:u w:val="single"/>
                </w:rPr>
                <w:t>https://m.edsoo.ru/88665bbc</w:t>
              </w:r>
            </w:hyperlink>
          </w:p>
        </w:tc>
      </w:tr>
      <w:tr>
        <w:trPr>
          <w:trHeight w:val="4320"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Машиностроительный комплекс. Роль машиностроения в реализации целей политики импортозамещения.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19.10.2023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2">
              <w:r>
                <w:rPr>
                  <w:rFonts w:ascii="Times New Roman" w:hAnsi="Times New Roman"/>
                  <w:b w:val="false"/>
                  <w:i w:val="false"/>
                  <w:color w:val="0000ff"/>
                  <w:sz w:val="22"/>
                  <w:u w:val="single"/>
                </w:rPr>
                <w:t>https://m.edsoo.ru/88665d2e</w:t>
              </w:r>
            </w:hyperlink>
          </w:p>
        </w:tc>
      </w:tr>
      <w:tr>
        <w:trPr>
          <w:trHeight w:val="3780"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машиностроения России</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20.10.2023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3">
              <w:r>
                <w:rPr>
                  <w:rFonts w:ascii="Times New Roman" w:hAnsi="Times New Roman"/>
                  <w:b w:val="false"/>
                  <w:i w:val="false"/>
                  <w:color w:val="0000ff"/>
                  <w:sz w:val="22"/>
                  <w:u w:val="single"/>
                </w:rPr>
                <w:t>https://m.edsoo.ru/88665e78</w:t>
              </w:r>
            </w:hyperlink>
          </w:p>
        </w:tc>
      </w:tr>
      <w:tr>
        <w:trPr>
          <w:trHeight w:val="190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Контрольная работа по темам "Металлургический комплекс" и "Машиностроительный комплекс"</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26.10.2023 </w:t>
            </w:r>
          </w:p>
        </w:tc>
        <w:tc>
          <w:tcPr>
            <w:tcW w:w="1913" w:type="dxa"/>
            <w:tcBorders/>
            <w:tcMar>
              <w:top w:w="50" w:type="dxa"/>
              <w:left w:w="100" w:type="dxa"/>
            </w:tcMar>
            <w:vAlign w:val="center"/>
          </w:tcPr>
          <w:p>
            <w:pPr>
              <w:spacing w:before="0" w:after="0"/>
              <w:ind w:left="135"/>
              <w:jc w:val="left"/>
            </w:pPr>
          </w:p>
        </w:tc>
      </w:tr>
      <w:tr>
        <w:trPr>
          <w:trHeight w:val="22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Химическая промышленность. Состав, место и значение в хозяйстве. Место России в мировом производстве химической продукции</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27.10.2023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4">
              <w:r>
                <w:rPr>
                  <w:rFonts w:ascii="Times New Roman" w:hAnsi="Times New Roman"/>
                  <w:b w:val="false"/>
                  <w:i w:val="false"/>
                  <w:color w:val="0000ff"/>
                  <w:sz w:val="22"/>
                  <w:u w:val="single"/>
                </w:rPr>
                <w:t>https://m.edsoo.ru/886660b2</w:t>
              </w:r>
            </w:hyperlink>
          </w:p>
        </w:tc>
      </w:tr>
      <w:tr>
        <w:trPr>
          <w:trHeight w:val="3240"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09.11.2023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5">
              <w:r>
                <w:rPr>
                  <w:rFonts w:ascii="Times New Roman" w:hAnsi="Times New Roman"/>
                  <w:b w:val="false"/>
                  <w:i w:val="false"/>
                  <w:color w:val="0000ff"/>
                  <w:sz w:val="22"/>
                  <w:u w:val="single"/>
                </w:rPr>
                <w:t>https://m.edsoo.ru/886662a6</w:t>
              </w:r>
            </w:hyperlink>
          </w:p>
        </w:tc>
      </w:tr>
      <w:tr>
        <w:trPr>
          <w:trHeight w:val="217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Лесопромышленный комплекс. Состав, место и значение в хозяйстве. Место России в мировом производстве продукции лесного комплекса</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10.11.2023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6">
              <w:r>
                <w:rPr>
                  <w:rFonts w:ascii="Times New Roman" w:hAnsi="Times New Roman"/>
                  <w:b w:val="false"/>
                  <w:i w:val="false"/>
                  <w:color w:val="0000ff"/>
                  <w:sz w:val="22"/>
                  <w:u w:val="single"/>
                </w:rPr>
                <w:t>https://m.edsoo.ru/88666684</w:t>
              </w:r>
            </w:hyperlink>
          </w:p>
        </w:tc>
      </w:tr>
      <w:tr>
        <w:trPr>
          <w:trHeight w:val="565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География важнейших отраслей. Лесное хозяйство и окружающая среда. Практическая работа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II и III, Приложения № 1 и № 18) с целью определения перспектив и проблем развития комплекса"</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16.11.2023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7">
              <w:r>
                <w:rPr>
                  <w:rFonts w:ascii="Times New Roman" w:hAnsi="Times New Roman"/>
                  <w:b w:val="false"/>
                  <w:i w:val="false"/>
                  <w:color w:val="0000ff"/>
                  <w:sz w:val="22"/>
                  <w:u w:val="single"/>
                </w:rPr>
                <w:t>https://m.edsoo.ru/886667f6</w:t>
              </w:r>
            </w:hyperlink>
          </w:p>
        </w:tc>
      </w:tr>
      <w:tr>
        <w:trPr>
          <w:trHeight w:val="13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по теме "Химико-лесной комплекс"</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17.11.2023 </w:t>
            </w:r>
          </w:p>
        </w:tc>
        <w:tc>
          <w:tcPr>
            <w:tcW w:w="1913" w:type="dxa"/>
            <w:tcBorders/>
            <w:tcMar>
              <w:top w:w="50" w:type="dxa"/>
              <w:left w:w="100" w:type="dxa"/>
            </w:tcMar>
            <w:vAlign w:val="center"/>
          </w:tcPr>
          <w:p>
            <w:pPr>
              <w:spacing w:before="0" w:after="0"/>
              <w:ind w:left="135"/>
              <w:jc w:val="left"/>
            </w:pPr>
          </w:p>
        </w:tc>
      </w:tr>
      <w:tr>
        <w:trPr>
          <w:trHeight w:val="250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Агропромышленный комплекс. Состав, место и значение в экономике страны. Сельское хозяйство. Сельское хозяйство и окружающая среда</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23.11.2023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8">
              <w:r>
                <w:rPr>
                  <w:rFonts w:ascii="Times New Roman" w:hAnsi="Times New Roman"/>
                  <w:b w:val="false"/>
                  <w:i w:val="false"/>
                  <w:color w:val="0000ff"/>
                  <w:sz w:val="22"/>
                  <w:u w:val="single"/>
                </w:rPr>
                <w:t>https://m.edsoo.ru/88666a80</w:t>
              </w:r>
            </w:hyperlink>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Растениеводство и животноводство: география основных отраслей</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24.11.2023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9">
              <w:r>
                <w:rPr>
                  <w:rFonts w:ascii="Times New Roman" w:hAnsi="Times New Roman"/>
                  <w:b w:val="false"/>
                  <w:i w:val="false"/>
                  <w:color w:val="0000ff"/>
                  <w:sz w:val="22"/>
                  <w:u w:val="single"/>
                </w:rPr>
                <w:t>https://m.edsoo.ru/88666bc0</w:t>
              </w:r>
            </w:hyperlink>
          </w:p>
        </w:tc>
      </w:tr>
      <w:tr>
        <w:trPr>
          <w:trHeight w:val="3240"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Пищевая промышленность. Лёгкая промышленность. Состав, место и значение в хозяйстве. Факторы размещения предприятий. Лёгкая промышленность и охрана окружающей среды</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30.11.2023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0">
              <w:r>
                <w:rPr>
                  <w:rFonts w:ascii="Times New Roman" w:hAnsi="Times New Roman"/>
                  <w:b w:val="false"/>
                  <w:i w:val="false"/>
                  <w:color w:val="0000ff"/>
                  <w:sz w:val="22"/>
                  <w:u w:val="single"/>
                </w:rPr>
                <w:t>https://m.edsoo.ru/88666f12</w:t>
              </w:r>
            </w:hyperlink>
          </w:p>
        </w:tc>
      </w:tr>
      <w:tr>
        <w:trPr>
          <w:trHeight w:val="4050"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"Определение влияния природных и социальных факторов на размещение отраслей АПК"</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01.12.2023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1">
              <w:r>
                <w:rPr>
                  <w:rFonts w:ascii="Times New Roman" w:hAnsi="Times New Roman"/>
                  <w:b w:val="false"/>
                  <w:i w:val="false"/>
                  <w:color w:val="0000ff"/>
                  <w:sz w:val="22"/>
                  <w:u w:val="single"/>
                </w:rPr>
                <w:t>https://m.edsoo.ru/8866716a</w:t>
              </w:r>
            </w:hyperlink>
          </w:p>
        </w:tc>
      </w:tr>
      <w:tr>
        <w:trPr>
          <w:trHeight w:val="13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по теме "Агропромышленный комплекс (АПК)"</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07.12.2023 </w:t>
            </w:r>
          </w:p>
        </w:tc>
        <w:tc>
          <w:tcPr>
            <w:tcW w:w="1913" w:type="dxa"/>
            <w:tcBorders/>
            <w:tcMar>
              <w:top w:w="50" w:type="dxa"/>
              <w:left w:w="100" w:type="dxa"/>
            </w:tcMar>
            <w:vAlign w:val="center"/>
          </w:tcPr>
          <w:p>
            <w:pPr>
              <w:spacing w:before="0" w:after="0"/>
              <w:ind w:left="135"/>
              <w:jc w:val="left"/>
            </w:pPr>
          </w:p>
        </w:tc>
      </w:tr>
      <w:tr>
        <w:trPr>
          <w:trHeight w:val="271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Инфраструктурный комплекс.Транспорт. Состав, место и значение в хозяйстве. Крупнейшие транспортные узлы. "Стратегия развития транспорта России на период до 2030 года"</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08.12.2023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2">
              <w:r>
                <w:rPr>
                  <w:rFonts w:ascii="Times New Roman" w:hAnsi="Times New Roman"/>
                  <w:b w:val="false"/>
                  <w:i w:val="false"/>
                  <w:color w:val="0000ff"/>
                  <w:sz w:val="22"/>
                  <w:u w:val="single"/>
                </w:rPr>
                <w:t>https://m.edsoo.ru/886672e6</w:t>
              </w:r>
            </w:hyperlink>
          </w:p>
        </w:tc>
      </w:tr>
      <w:tr>
        <w:trPr>
          <w:trHeight w:val="3240"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Морской и внутренний водный транспорт. 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14.12.2023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3">
              <w:r>
                <w:rPr>
                  <w:rFonts w:ascii="Times New Roman" w:hAnsi="Times New Roman"/>
                  <w:b w:val="false"/>
                  <w:i w:val="false"/>
                  <w:color w:val="0000ff"/>
                  <w:sz w:val="22"/>
                  <w:u w:val="single"/>
                </w:rPr>
                <w:t>https://m.edsoo.ru/8866748a</w:t>
              </w:r>
            </w:hyperlink>
          </w:p>
        </w:tc>
      </w:tr>
      <w:tr>
        <w:trPr>
          <w:trHeight w:val="163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География отдельных видов транспорта. Основные транспортные пути. Транспорт и охрана окружающей среды</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15.12.2023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4">
              <w:r>
                <w:rPr>
                  <w:rFonts w:ascii="Times New Roman" w:hAnsi="Times New Roman"/>
                  <w:b w:val="false"/>
                  <w:i w:val="false"/>
                  <w:color w:val="0000ff"/>
                  <w:sz w:val="22"/>
                  <w:u w:val="single"/>
                </w:rPr>
                <w:t>https://m.edsoo.ru/886675fc</w:t>
              </w:r>
            </w:hyperlink>
          </w:p>
        </w:tc>
      </w:tr>
      <w:tr>
        <w:trPr>
          <w:trHeight w:val="244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Информационная инфраструктура. Основные линии связи. Проблемы и перспективы развития комплекса. Федеральный проект "Информационная инфраструктура"</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21.12.2023 </w:t>
            </w:r>
          </w:p>
        </w:tc>
        <w:tc>
          <w:tcPr>
            <w:tcW w:w="1913" w:type="dxa"/>
            <w:tcBorders/>
            <w:tcMar>
              <w:top w:w="50" w:type="dxa"/>
              <w:left w:w="100" w:type="dxa"/>
            </w:tcMar>
            <w:vAlign w:val="center"/>
          </w:tcPr>
          <w:p>
            <w:pPr>
              <w:spacing w:before="0" w:after="0"/>
              <w:ind w:left="135"/>
              <w:jc w:val="left"/>
            </w:pPr>
            <w:hyperlink r:id="rId255">
              <w:r>
                <w:rPr>
                  <w:rFonts w:ascii="Times New Roman" w:hAnsi="Times New Roman"/>
                  <w:b w:val="false"/>
                  <w:i w:val="false"/>
                  <w:color w:val="0000ff"/>
                  <w:sz w:val="22"/>
                  <w:u w:val="single"/>
                </w:rPr>
                <w:t>https://m.edsoo.ru/88667c28]]</w:t>
              </w:r>
            </w:hyperlink>
          </w:p>
        </w:tc>
      </w:tr>
      <w:tr>
        <w:trPr>
          <w:trHeight w:val="217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Рекреационное хозяйство. Практическая работа "Характеристика туристско-рекреационного потенциала своего края"</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22.12.2023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6">
              <w:r>
                <w:rPr>
                  <w:rFonts w:ascii="Times New Roman" w:hAnsi="Times New Roman"/>
                  <w:b w:val="false"/>
                  <w:i w:val="false"/>
                  <w:color w:val="0000ff"/>
                  <w:sz w:val="22"/>
                  <w:u w:val="single"/>
                </w:rPr>
                <w:t>https://m.edsoo.ru/88667980</w:t>
              </w:r>
            </w:hyperlink>
          </w:p>
        </w:tc>
      </w:tr>
      <w:tr>
        <w:trPr>
          <w:trHeight w:val="13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Контрольная работа по теме "Инфраструктурный комплекс"</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28.12.2023 </w:t>
            </w:r>
          </w:p>
        </w:tc>
        <w:tc>
          <w:tcPr>
            <w:tcW w:w="1913" w:type="dxa"/>
            <w:tcBorders/>
            <w:tcMar>
              <w:top w:w="50" w:type="dxa"/>
              <w:left w:w="100" w:type="dxa"/>
            </w:tcMar>
            <w:vAlign w:val="center"/>
          </w:tcPr>
          <w:p>
            <w:pPr>
              <w:spacing w:before="0" w:after="0"/>
              <w:ind w:left="135"/>
              <w:jc w:val="left"/>
            </w:pPr>
          </w:p>
        </w:tc>
      </w:tr>
      <w:tr>
        <w:trPr>
          <w:trHeight w:val="271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29.12.2023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7">
              <w:r>
                <w:rPr>
                  <w:rFonts w:ascii="Times New Roman" w:hAnsi="Times New Roman"/>
                  <w:b w:val="false"/>
                  <w:i w:val="false"/>
                  <w:color w:val="0000ff"/>
                  <w:sz w:val="22"/>
                  <w:u w:val="single"/>
                </w:rPr>
                <w:t>https://m.edsoo.ru/88667f84</w:t>
              </w:r>
            </w:hyperlink>
          </w:p>
        </w:tc>
      </w:tr>
      <w:tr>
        <w:trPr>
          <w:trHeight w:val="64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11.01.2024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8">
              <w:r>
                <w:rPr>
                  <w:rFonts w:ascii="Times New Roman" w:hAnsi="Times New Roman"/>
                  <w:b w:val="false"/>
                  <w:i w:val="false"/>
                  <w:color w:val="0000ff"/>
                  <w:sz w:val="22"/>
                  <w:u w:val="single"/>
                </w:rPr>
                <w:t>https://m.edsoo.ru/886680c4</w:t>
              </w:r>
            </w:hyperlink>
          </w:p>
        </w:tc>
      </w:tr>
      <w:tr>
        <w:trPr>
          <w:trHeight w:val="190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Европейский Север России. Географическое положение. Особенности природно-ресурсного потенциала</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12.01.2024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9">
              <w:r>
                <w:rPr>
                  <w:rFonts w:ascii="Times New Roman" w:hAnsi="Times New Roman"/>
                  <w:b w:val="false"/>
                  <w:i w:val="false"/>
                  <w:color w:val="0000ff"/>
                  <w:sz w:val="22"/>
                  <w:u w:val="single"/>
                </w:rPr>
                <w:t>https://m.edsoo.ru/886681e6</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Европейский Север России. Особенности населения</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18.01.2024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0">
              <w:r>
                <w:rPr>
                  <w:rFonts w:ascii="Times New Roman" w:hAnsi="Times New Roman"/>
                  <w:b w:val="false"/>
                  <w:i w:val="false"/>
                  <w:color w:val="0000ff"/>
                  <w:sz w:val="22"/>
                  <w:u w:val="single"/>
                </w:rPr>
                <w:t>https://m.edsoo.ru/886682fe</w:t>
              </w:r>
            </w:hyperlink>
          </w:p>
        </w:tc>
      </w:tr>
      <w:tr>
        <w:trPr>
          <w:trHeight w:val="217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Европейский Север России. Особенности хозяйства. Социально-экономические и экологические проблемы и перспективы развития</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19.01.2024 </w:t>
            </w:r>
          </w:p>
        </w:tc>
        <w:tc>
          <w:tcPr>
            <w:tcW w:w="1913" w:type="dxa"/>
            <w:tcBorders/>
            <w:tcMar>
              <w:top w:w="50" w:type="dxa"/>
              <w:left w:w="100" w:type="dxa"/>
            </w:tcMar>
            <w:vAlign w:val="center"/>
          </w:tcPr>
          <w:p>
            <w:pPr>
              <w:spacing w:before="0" w:after="0"/>
              <w:ind w:left="135"/>
              <w:jc w:val="left"/>
            </w:pPr>
          </w:p>
        </w:tc>
      </w:tr>
      <w:tr>
        <w:trPr>
          <w:trHeight w:val="163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Северо-Запад России. Географическое положение. Особенности природно-ресурсного потенциала</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25.01.2024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1">
              <w:r>
                <w:rPr>
                  <w:rFonts w:ascii="Times New Roman" w:hAnsi="Times New Roman"/>
                  <w:b w:val="false"/>
                  <w:i w:val="false"/>
                  <w:color w:val="0000ff"/>
                  <w:sz w:val="22"/>
                  <w:u w:val="single"/>
                </w:rPr>
                <w:t>https://m.edsoo.ru/88668416</w:t>
              </w:r>
            </w:hyperlink>
          </w:p>
        </w:tc>
      </w:tr>
      <w:tr>
        <w:trPr>
          <w:trHeight w:val="244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Северо-Запад России. Особенности населения и хозяйства. Социально-экономические и экологические проблемы и перспективы развития</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26.01.2024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2">
              <w:r>
                <w:rPr>
                  <w:rFonts w:ascii="Times New Roman" w:hAnsi="Times New Roman"/>
                  <w:b w:val="false"/>
                  <w:i w:val="false"/>
                  <w:color w:val="0000ff"/>
                  <w:sz w:val="22"/>
                  <w:u w:val="single"/>
                </w:rPr>
                <w:t>https://m.edsoo.ru/8866852e</w:t>
              </w:r>
            </w:hyperlink>
          </w:p>
        </w:tc>
      </w:tr>
      <w:tr>
        <w:trPr>
          <w:trHeight w:val="163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Центральная Россия. Географическое положение. Особенности природно-ресурсного потенциала</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01.02.2024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3">
              <w:r>
                <w:rPr>
                  <w:rFonts w:ascii="Times New Roman" w:hAnsi="Times New Roman"/>
                  <w:b w:val="false"/>
                  <w:i w:val="false"/>
                  <w:color w:val="0000ff"/>
                  <w:sz w:val="22"/>
                  <w:u w:val="single"/>
                </w:rPr>
                <w:t>https://m.edsoo.ru/886687e0</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Центральная Россия. Особенности населения</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08.02.2024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4">
              <w:r>
                <w:rPr>
                  <w:rFonts w:ascii="Times New Roman" w:hAnsi="Times New Roman"/>
                  <w:b w:val="false"/>
                  <w:i w:val="false"/>
                  <w:color w:val="0000ff"/>
                  <w:sz w:val="22"/>
                  <w:u w:val="single"/>
                </w:rPr>
                <w:t>https://m.edsoo.ru/88668a7e</w:t>
              </w:r>
            </w:hyperlink>
          </w:p>
        </w:tc>
      </w:tr>
      <w:tr>
        <w:trPr>
          <w:trHeight w:val="23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Центральная Россия. Особенности хозяйства. Социально-экономические и экологические проблемы и перспективы развития</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09.02.2024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5">
              <w:r>
                <w:rPr>
                  <w:rFonts w:ascii="Times New Roman" w:hAnsi="Times New Roman"/>
                  <w:b w:val="false"/>
                  <w:i w:val="false"/>
                  <w:color w:val="0000ff"/>
                  <w:sz w:val="22"/>
                  <w:u w:val="single"/>
                </w:rPr>
                <w:t>https://m.edsoo.ru/88668c4a</w:t>
              </w:r>
            </w:hyperlink>
          </w:p>
        </w:tc>
      </w:tr>
      <w:tr>
        <w:trPr>
          <w:trHeight w:val="163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Поволжье. Географическое положение. Особенности природно-ресурсного потенциала</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15.02.2024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6">
              <w:r>
                <w:rPr>
                  <w:rFonts w:ascii="Times New Roman" w:hAnsi="Times New Roman"/>
                  <w:b w:val="false"/>
                  <w:i w:val="false"/>
                  <w:color w:val="0000ff"/>
                  <w:sz w:val="22"/>
                  <w:u w:val="single"/>
                </w:rPr>
                <w:t>https://m.edsoo.ru/88668d80</w:t>
              </w:r>
            </w:hyperlink>
          </w:p>
        </w:tc>
      </w:tr>
      <w:tr>
        <w:trPr>
          <w:trHeight w:val="244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Поволжье. Особенности населения и хозяйства. Социально-экономические и экологические проблемы и перспективы развития</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16.02.2024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7">
              <w:r>
                <w:rPr>
                  <w:rFonts w:ascii="Times New Roman" w:hAnsi="Times New Roman"/>
                  <w:b w:val="false"/>
                  <w:i w:val="false"/>
                  <w:color w:val="0000ff"/>
                  <w:sz w:val="22"/>
                  <w:u w:val="single"/>
                </w:rPr>
                <w:t>https://m.edsoo.ru/88668e98</w:t>
              </w:r>
            </w:hyperlink>
          </w:p>
        </w:tc>
      </w:tr>
      <w:tr>
        <w:trPr>
          <w:trHeight w:val="190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Юг Европейской части России. Географическое положение. Особенности природно-ресурсного потенциала</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22.02.2024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8">
              <w:r>
                <w:rPr>
                  <w:rFonts w:ascii="Times New Roman" w:hAnsi="Times New Roman"/>
                  <w:b w:val="false"/>
                  <w:i w:val="false"/>
                  <w:color w:val="0000ff"/>
                  <w:sz w:val="22"/>
                  <w:u w:val="single"/>
                </w:rPr>
                <w:t>https://m.edsoo.ru/88668fb0</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Юг Европейской части России. Особенности населения</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23.02.2024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9">
              <w:r>
                <w:rPr>
                  <w:rFonts w:ascii="Times New Roman" w:hAnsi="Times New Roman"/>
                  <w:b w:val="false"/>
                  <w:i w:val="false"/>
                  <w:color w:val="0000ff"/>
                  <w:sz w:val="22"/>
                  <w:u w:val="single"/>
                </w:rPr>
                <w:t>https://m.edsoo.ru/886690dc</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Юг Европейской части России. Особенности хозяйства</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29.02.2024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0">
              <w:r>
                <w:rPr>
                  <w:rFonts w:ascii="Times New Roman" w:hAnsi="Times New Roman"/>
                  <w:b w:val="false"/>
                  <w:i w:val="false"/>
                  <w:color w:val="0000ff"/>
                  <w:sz w:val="22"/>
                  <w:u w:val="single"/>
                </w:rPr>
                <w:t>https://m.edsoo.ru/88669226</w:t>
              </w:r>
            </w:hyperlink>
          </w:p>
        </w:tc>
      </w:tr>
      <w:tr>
        <w:trPr>
          <w:trHeight w:val="163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Юг Европейской части России. Социально-экономические и экологические проблемы и перспективы развития</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01.03.2024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1">
              <w:r>
                <w:rPr>
                  <w:rFonts w:ascii="Times New Roman" w:hAnsi="Times New Roman"/>
                  <w:b w:val="false"/>
                  <w:i w:val="false"/>
                  <w:color w:val="0000ff"/>
                  <w:sz w:val="22"/>
                  <w:u w:val="single"/>
                </w:rPr>
                <w:t>https://m.edsoo.ru/886693a2</w:t>
              </w:r>
            </w:hyperlink>
          </w:p>
        </w:tc>
      </w:tr>
      <w:tr>
        <w:trPr>
          <w:trHeight w:val="2970"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Урал. Географическое положение. Особенности природно-ресурсного потенциала. Практическая работа "Сравнение ЭГП двух географических районов страны по разным источникам информации"</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14.03.2024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2">
              <w:r>
                <w:rPr>
                  <w:rFonts w:ascii="Times New Roman" w:hAnsi="Times New Roman"/>
                  <w:b w:val="false"/>
                  <w:i w:val="false"/>
                  <w:color w:val="0000ff"/>
                  <w:sz w:val="22"/>
                  <w:u w:val="single"/>
                </w:rPr>
                <w:t>https://m.edsoo.ru/886695b4</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Урал. Особенности населения</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15.03.2024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3">
              <w:r>
                <w:rPr>
                  <w:rFonts w:ascii="Times New Roman" w:hAnsi="Times New Roman"/>
                  <w:b w:val="false"/>
                  <w:i w:val="false"/>
                  <w:color w:val="0000ff"/>
                  <w:sz w:val="22"/>
                  <w:u w:val="single"/>
                </w:rPr>
                <w:t>https://m.edsoo.ru/886696ea</w:t>
              </w:r>
            </w:hyperlink>
          </w:p>
        </w:tc>
      </w:tr>
      <w:tr>
        <w:trPr>
          <w:trHeight w:val="22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Урал. Особенности хозяйства. Социально-экономические и экологические проблемы и перспективы развития</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21.03.2024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4">
              <w:r>
                <w:rPr>
                  <w:rFonts w:ascii="Times New Roman" w:hAnsi="Times New Roman"/>
                  <w:b w:val="false"/>
                  <w:i w:val="false"/>
                  <w:color w:val="0000ff"/>
                  <w:sz w:val="22"/>
                  <w:u w:val="single"/>
                </w:rPr>
                <w:t>https://m.edsoo.ru/8866980c</w:t>
              </w:r>
            </w:hyperlink>
          </w:p>
        </w:tc>
      </w:tr>
      <w:tr>
        <w:trPr>
          <w:trHeight w:val="4590"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субъектов Российской Федерации Западного макрорегиона. Практическая работа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22.03.2024 </w:t>
            </w:r>
          </w:p>
        </w:tc>
        <w:tc>
          <w:tcPr>
            <w:tcW w:w="1913" w:type="dxa"/>
            <w:tcBorders/>
            <w:tcMar>
              <w:top w:w="50" w:type="dxa"/>
              <w:left w:w="100" w:type="dxa"/>
            </w:tcMar>
            <w:vAlign w:val="center"/>
          </w:tcPr>
          <w:p>
            <w:pPr>
              <w:spacing w:before="0" w:after="0"/>
              <w:ind w:left="135"/>
              <w:jc w:val="left"/>
            </w:pPr>
          </w:p>
        </w:tc>
      </w:tr>
      <w:tr>
        <w:trPr>
          <w:trHeight w:val="163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Контрольная работа по теме "Западный макрорегион (Европейская часть) России"</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04.04.2024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5">
              <w:r>
                <w:rPr>
                  <w:rFonts w:ascii="Times New Roman" w:hAnsi="Times New Roman"/>
                  <w:b w:val="false"/>
                  <w:i w:val="false"/>
                  <w:color w:val="0000ff"/>
                  <w:sz w:val="22"/>
                  <w:u w:val="single"/>
                </w:rPr>
                <w:t>https://m.edsoo.ru/88669938</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Сибирь. Географическое положение</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05.04.2024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6">
              <w:r>
                <w:rPr>
                  <w:rFonts w:ascii="Times New Roman" w:hAnsi="Times New Roman"/>
                  <w:b w:val="false"/>
                  <w:i w:val="false"/>
                  <w:color w:val="0000ff"/>
                  <w:sz w:val="22"/>
                  <w:u w:val="single"/>
                </w:rPr>
                <w:t>https://m.edsoo.ru/88669a6e</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Сибирь. Особенности природно-ресурсного потенциала</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11.04.2024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7">
              <w:r>
                <w:rPr>
                  <w:rFonts w:ascii="Times New Roman" w:hAnsi="Times New Roman"/>
                  <w:b w:val="false"/>
                  <w:i w:val="false"/>
                  <w:color w:val="0000ff"/>
                  <w:sz w:val="22"/>
                  <w:u w:val="single"/>
                </w:rPr>
                <w:t>https://m.edsoo.ru/88669cb2</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Сибирь. Особенности населения</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12.04.2024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8">
              <w:r>
                <w:rPr>
                  <w:rFonts w:ascii="Times New Roman" w:hAnsi="Times New Roman"/>
                  <w:b w:val="false"/>
                  <w:i w:val="false"/>
                  <w:color w:val="0000ff"/>
                  <w:sz w:val="22"/>
                  <w:u w:val="single"/>
                </w:rPr>
                <w:t>https://m.edsoo.ru/88669e24</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Сибирь. Особенности хозяйства</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18.04.2024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9">
              <w:r>
                <w:rPr>
                  <w:rFonts w:ascii="Times New Roman" w:hAnsi="Times New Roman"/>
                  <w:b w:val="false"/>
                  <w:i w:val="false"/>
                  <w:color w:val="0000ff"/>
                  <w:sz w:val="22"/>
                  <w:u w:val="single"/>
                </w:rPr>
                <w:t>https://m.edsoo.ru/8866a0c2</w:t>
              </w:r>
            </w:hyperlink>
          </w:p>
        </w:tc>
      </w:tr>
      <w:tr>
        <w:trPr>
          <w:trHeight w:val="190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Сибирь. Особенности хозяйства. Социально-экономические и экологические проблемы и перспективы развития</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19.04.2024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0">
              <w:r>
                <w:rPr>
                  <w:rFonts w:ascii="Times New Roman" w:hAnsi="Times New Roman"/>
                  <w:b w:val="false"/>
                  <w:i w:val="false"/>
                  <w:color w:val="0000ff"/>
                  <w:sz w:val="22"/>
                  <w:u w:val="single"/>
                </w:rPr>
                <w:t>https://m.edsoo.ru/8866a2a2</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Дальний Восток. Географическое положение</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25.04.2024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1">
              <w:r>
                <w:rPr>
                  <w:rFonts w:ascii="Times New Roman" w:hAnsi="Times New Roman"/>
                  <w:b w:val="false"/>
                  <w:i w:val="false"/>
                  <w:color w:val="0000ff"/>
                  <w:sz w:val="22"/>
                  <w:u w:val="single"/>
                </w:rPr>
                <w:t>https://m.edsoo.ru/8866a3f6</w:t>
              </w:r>
            </w:hyperlink>
          </w:p>
        </w:tc>
      </w:tr>
      <w:tr>
        <w:trPr>
          <w:trHeight w:val="19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Дальний Восток. Особенности природно-ресурсного потенциала</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26.04.2024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2">
              <w:r>
                <w:rPr>
                  <w:rFonts w:ascii="Times New Roman" w:hAnsi="Times New Roman"/>
                  <w:b w:val="false"/>
                  <w:i w:val="false"/>
                  <w:color w:val="0000ff"/>
                  <w:sz w:val="22"/>
                  <w:u w:val="single"/>
                </w:rPr>
                <w:t>https://m.edsoo.ru/8866a59a</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Дальний Восток. Особенности населения</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02.05.2024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3">
              <w:r>
                <w:rPr>
                  <w:rFonts w:ascii="Times New Roman" w:hAnsi="Times New Roman"/>
                  <w:b w:val="false"/>
                  <w:i w:val="false"/>
                  <w:color w:val="0000ff"/>
                  <w:sz w:val="22"/>
                  <w:u w:val="single"/>
                </w:rPr>
                <w:t>https://m.edsoo.ru/8866a73e</w:t>
              </w:r>
            </w:hyperlink>
          </w:p>
        </w:tc>
      </w:tr>
      <w:tr>
        <w:trPr>
          <w:trHeight w:val="4320"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[[Дальний Восток. Особенности хозяйства. Социально-экономические и экологические проблемы и перспективы развития. Практическая работа "Выявление факторов размещения предприятий [[одного из промышленных кластеров Дальнего Востока (по выбору)"]]</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03.05.2024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4">
              <w:r>
                <w:rPr>
                  <w:rFonts w:ascii="Times New Roman" w:hAnsi="Times New Roman"/>
                  <w:b w:val="false"/>
                  <w:i w:val="false"/>
                  <w:color w:val="0000ff"/>
                  <w:sz w:val="22"/>
                  <w:u w:val="single"/>
                </w:rPr>
                <w:t>https://m.edsoo.ru/8866a8ba</w:t>
              </w:r>
            </w:hyperlink>
          </w:p>
        </w:tc>
      </w:tr>
      <w:tr>
        <w:trPr>
          <w:trHeight w:val="4050"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субъектов Российской Федерации Восточного макрорегиона.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10.05.2024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5">
              <w:r>
                <w:rPr>
                  <w:rFonts w:ascii="Times New Roman" w:hAnsi="Times New Roman"/>
                  <w:b w:val="false"/>
                  <w:i w:val="false"/>
                  <w:color w:val="0000ff"/>
                  <w:sz w:val="22"/>
                  <w:u w:val="single"/>
                </w:rPr>
                <w:t>https://m.edsoo.ru/8866a9e6</w:t>
              </w:r>
            </w:hyperlink>
          </w:p>
        </w:tc>
      </w:tr>
      <w:tr>
        <w:trPr>
          <w:trHeight w:val="13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Контрольная работа по теме "Восточный макрорегион (Азиатская часть)"</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16.05.2024 </w:t>
            </w:r>
          </w:p>
        </w:tc>
        <w:tc>
          <w:tcPr>
            <w:tcW w:w="1913" w:type="dxa"/>
            <w:tcBorders/>
            <w:tcMar>
              <w:top w:w="50" w:type="dxa"/>
              <w:left w:w="100" w:type="dxa"/>
            </w:tcMar>
            <w:vAlign w:val="center"/>
          </w:tcPr>
          <w:p>
            <w:pPr>
              <w:spacing w:before="0" w:after="0"/>
              <w:ind w:left="135"/>
              <w:jc w:val="left"/>
            </w:pPr>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[[Федеральные и региональные целевые программы</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17.05.2024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6">
              <w:r>
                <w:rPr>
                  <w:rFonts w:ascii="Times New Roman" w:hAnsi="Times New Roman"/>
                  <w:b w:val="false"/>
                  <w:i w:val="false"/>
                  <w:color w:val="0000ff"/>
                  <w:sz w:val="22"/>
                  <w:u w:val="single"/>
                </w:rPr>
                <w:t>https://m.edsoo.ru/8866acf2</w:t>
              </w:r>
            </w:hyperlink>
          </w:p>
        </w:tc>
      </w:tr>
      <w:tr>
        <w:trPr>
          <w:trHeight w:val="271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Государственная программа Российской Федерации "Социально-экономическое развитие Арктической зоны Российской Федерации"</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23.05.2024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7">
              <w:r>
                <w:rPr>
                  <w:rFonts w:ascii="Times New Roman" w:hAnsi="Times New Roman"/>
                  <w:b w:val="false"/>
                  <w:i w:val="false"/>
                  <w:color w:val="0000ff"/>
                  <w:sz w:val="22"/>
                  <w:u w:val="single"/>
                </w:rPr>
                <w:t>https://m.edsoo.ru/8866afd6</w:t>
              </w:r>
            </w:hyperlink>
          </w:p>
        </w:tc>
      </w:tr>
      <w:tr>
        <w:trPr>
          <w:trHeight w:val="244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в системе международного географического разделения труда. Россия в составе международных экономических и политических организаций</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24.05.2024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8">
              <w:r>
                <w:rPr>
                  <w:rFonts w:ascii="Times New Roman" w:hAnsi="Times New Roman"/>
                  <w:b w:val="false"/>
                  <w:i w:val="false"/>
                  <w:color w:val="0000ff"/>
                  <w:sz w:val="22"/>
                  <w:u w:val="single"/>
                </w:rPr>
                <w:t>https://m.edsoo.ru/8866b184</w:t>
              </w:r>
            </w:hyperlink>
          </w:p>
        </w:tc>
      </w:tr>
      <w:tr>
        <w:trPr>
          <w:trHeight w:val="217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Значение для мировой цивилизации географического пространства России. Объекты Всемирного природного и культурного наследия России</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30.05.2024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9">
              <w:r>
                <w:rPr>
                  <w:rFonts w:ascii="Times New Roman" w:hAnsi="Times New Roman"/>
                  <w:b w:val="false"/>
                  <w:i w:val="false"/>
                  <w:color w:val="0000ff"/>
                  <w:sz w:val="22"/>
                  <w:u w:val="single"/>
                </w:rPr>
                <w:t>https://m.edsoo.ru/8866b2ba</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10830260" w:id="12"/>
    <w:p>
      <w:pPr>
        <w:sectPr>
          <w:pgSz w:w="16383" w:h="11906" w:orient="landscape"/>
        </w:sectPr>
      </w:pPr>
    </w:p>
    <w:bookmarkEnd w:id="12"/>
    <w:bookmarkEnd w:id="11"/>
    <w:bookmarkStart w:name="block-10830259" w:id="13"/>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10830259" w:id="14"/>
    <w:p>
      <w:pPr>
        <w:sectPr>
          <w:pgSz w:w="11906" w:h="16383" w:orient="portrait"/>
        </w:sectPr>
      </w:pPr>
    </w:p>
    <w:bookmarkEnd w:id="14"/>
    <w:bookmarkEnd w:id="13"/>
    <w:sectPr>
      <w:pgSz w:w="11907" w:h="16839" w:code="9"/>
      <w:pgMar w:top="1440" w:right="1440" w:bottom="1440" w:left="1440"/>
    </w:sectPr>
  </w:body>
</w:document>
</file>

<file path=word/numbering.xml><?xml version="1.0" encoding="utf-8"?>
<w:numbering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decimal"/>
      <w:lvlText w:val="%1."/>
      <w:lvlJc w:val="left"/>
      <w:pPr>
        <w:ind w:left="960" w:hanging="360"/>
      </w:pPr>
    </w:lvl>
  </w:abstractNum>
  <w:abstractNum w:abstractNumId="2">
    <w:multiLevelType w:val="multilevel"/>
    <w:lvl w:ilvl="0">
      <w:start w:val="1"/>
      <w:numFmt w:val="bullet"/>
      <w:lvlText w:val=""/>
      <w:lvlJc w:val="left"/>
      <w:pPr>
        <w:ind w:left="960" w:hanging="360"/>
      </w:pPr>
      <w:rPr>
        <w:rFonts w:hint="default" w:ascii="Symbol" w:hAnsi="Symbol"/>
      </w:rPr>
    </w:lvl>
  </w:abstractNum>
  <w:abstractNum w:abstractNumId="3">
    <w:multiLevelType w:val="multilevel"/>
    <w:lvl w:ilvl="0">
      <w:start w:val="1"/>
      <w:numFmt w:val="bullet"/>
      <w:lvlText w:val=""/>
      <w:lvlJc w:val="left"/>
      <w:pPr>
        <w:ind w:left="960" w:hanging="360"/>
      </w:pPr>
      <w:rPr>
        <w:rFonts w:hint="default" w:ascii="Symbol" w:hAnsi="Symbol"/>
      </w:rPr>
    </w:lvl>
  </w:abstractNum>
  <w:abstractNum w:abstractNumId="4">
    <w:multiLevelType w:val="multilevel"/>
    <w:lvl w:ilvl="0">
      <w:start w:val="1"/>
      <w:numFmt w:val="bullet"/>
      <w:lvlText w:val=""/>
      <w:lvlJc w:val="left"/>
      <w:pPr>
        <w:ind w:left="960" w:hanging="360"/>
      </w:pPr>
      <w:rPr>
        <w:rFonts w:hint="default" w:ascii="Symbol" w:hAnsi="Symbol"/>
      </w:rPr>
    </w:lvl>
  </w:abstractNum>
  <w:abstractNum w:abstractNumId="5">
    <w:multiLevelType w:val="multilevel"/>
    <w:lvl w:ilvl="0">
      <w:start w:val="1"/>
      <w:numFmt w:val="bullet"/>
      <w:lvlText w:val=""/>
      <w:lvlJc w:val="left"/>
      <w:pPr>
        <w:ind w:left="960" w:hanging="360"/>
      </w:pPr>
      <w:rPr>
        <w:rFonts w:hint="default" w:ascii="Symbol" w:hAnsi="Symbol"/>
      </w:rPr>
    </w:lvl>
  </w:abstractNum>
  <w:abstractNum w:abstractNumId="6">
    <w:multiLevelType w:val="multilevel"/>
    <w:lvl w:ilvl="0">
      <w:start w:val="1"/>
      <w:numFmt w:val="bullet"/>
      <w:lvlText w:val=""/>
      <w:lvlJc w:val="left"/>
      <w:pPr>
        <w:ind w:left="960" w:hanging="360"/>
      </w:pPr>
      <w:rPr>
        <w:rFonts w:hint="default" w:ascii="Symbol" w:hAnsi="Symbol"/>
      </w:rPr>
    </w:lvl>
  </w:abstractNum>
  <w:abstractNum w:abstractNumId="7">
    <w:multiLevelType w:val="multilevel"/>
    <w:lvl w:ilvl="0">
      <w:start w:val="1"/>
      <w:numFmt w:val="bullet"/>
      <w:lvlText w:val=""/>
      <w:lvlJc w:val="left"/>
      <w:pPr>
        <w:ind w:left="960" w:hanging="360"/>
      </w:pPr>
      <w:rPr>
        <w:rFonts w:hint="default" w:ascii="Symbol" w:hAnsi="Symbol"/>
      </w:rPr>
    </w:lvl>
  </w:abstractNum>
  <w:abstractNum w:abstractNumId="8">
    <w:multiLevelType w:val="multilevel"/>
    <w:lvl w:ilvl="0">
      <w:start w:val="1"/>
      <w:numFmt w:val="bullet"/>
      <w:lvlText w:val=""/>
      <w:lvlJc w:val="left"/>
      <w:pPr>
        <w:ind w:left="960" w:hanging="360"/>
      </w:pPr>
      <w:rPr>
        <w:rFonts w:hint="default" w:ascii="Symbol" w:hAnsi="Symbol"/>
      </w:rPr>
    </w:lvl>
  </w:abstractNum>
  <w:abstractNum w:abstractNumId="9">
    <w:multiLevelType w:val="multilevel"/>
    <w:lvl w:ilvl="0">
      <w:start w:val="1"/>
      <w:numFmt w:val="bullet"/>
      <w:lvlText w:val=""/>
      <w:lvlJc w:val="left"/>
      <w:pPr>
        <w:ind w:left="960" w:hanging="360"/>
      </w:pPr>
      <w:rPr>
        <w:rFonts w:hint="default" w:ascii="Symbol" w:hAnsi="Symbol"/>
      </w:rPr>
    </w:lvl>
  </w:abstractNum>
  <w:abstractNum w:abstractNumId="10">
    <w:multiLevelType w:val="multilevel"/>
    <w:lvl w:ilvl="0">
      <w:start w:val="1"/>
      <w:numFmt w:val="bullet"/>
      <w:lvlText w:val=""/>
      <w:lvlJc w:val="left"/>
      <w:pPr>
        <w:ind w:left="960" w:hanging="360"/>
      </w:pPr>
      <w:rPr>
        <w:rFonts w:hint="default" w:ascii="Symbol" w:hAnsi="Symbol"/>
      </w:rPr>
    </w:lvl>
  </w:abstractNum>
  <w:abstractNum w:abstractNumId="11">
    <w:multiLevelType w:val="multilevel"/>
    <w:lvl w:ilvl="0">
      <w:start w:val="1"/>
      <w:numFmt w:val="bullet"/>
      <w:lvlText w:val=""/>
      <w:lvlJc w:val="left"/>
      <w:pPr>
        <w:ind w:left="960" w:hanging="360"/>
      </w:pPr>
      <w:rPr>
        <w:rFonts w:hint="default" w:ascii="Symbol" w:hAnsi="Symbol"/>
      </w:rPr>
    </w:lvl>
  </w:abstractNum>
  <w:abstractNum w:abstractNumId="12">
    <w:multiLevelType w:val="multilevel"/>
    <w:lvl w:ilvl="0">
      <w:start w:val="1"/>
      <w:numFmt w:val="bullet"/>
      <w:lvlText w:val=""/>
      <w:lvlJc w:val="left"/>
      <w:pPr>
        <w:ind w:left="960" w:hanging="360"/>
      </w:pPr>
      <w:rPr>
        <w:rFonts w:hint="default" w:ascii="Symbol" w:hAnsi="Symbol"/>
      </w:rPr>
    </w:lvl>
  </w:abstractNum>
  <w:abstractNum w:abstractNumId="13">
    <w:multiLevelType w:val="multilevel"/>
    <w:lvl w:ilvl="0">
      <w:start w:val="1"/>
      <w:numFmt w:val="bullet"/>
      <w:lvlText w:val=""/>
      <w:lvlJc w:val="left"/>
      <w:pPr>
        <w:ind w:left="960" w:hanging="360"/>
      </w:pPr>
      <w:rPr>
        <w:rFonts w:hint="default" w:ascii="Symbol" w:hAnsi="Symbol"/>
      </w:rPr>
    </w:lvl>
  </w:abstractNum>
  <w:abstractNum w:abstractNumId="14">
    <w:multiLevelType w:val="multilevel"/>
    <w:lvl w:ilvl="0">
      <w:start w:val="1"/>
      <w:numFmt w:val="bullet"/>
      <w:lvlText w:val=""/>
      <w:lvlJc w:val="left"/>
      <w:pPr>
        <w:ind w:left="960"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bering>
</file>

<file path=word/settings.xml><?xml version="1.0" encoding="utf-8"?>
<w:setting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3b38" Type="http://schemas.openxmlformats.org/officeDocument/2006/relationships/hyperlink" Id="rId4"/>
    <Relationship TargetMode="External" Target="https://m.edsoo.ru/7f413b38" Type="http://schemas.openxmlformats.org/officeDocument/2006/relationships/hyperlink" Id="rId5"/>
    <Relationship TargetMode="External" Target="https://m.edsoo.ru/7f413b38" Type="http://schemas.openxmlformats.org/officeDocument/2006/relationships/hyperlink" Id="rId6"/>
    <Relationship TargetMode="External" Target="https://m.edsoo.ru/7f413b38" Type="http://schemas.openxmlformats.org/officeDocument/2006/relationships/hyperlink" Id="rId7"/>
    <Relationship TargetMode="External" Target="https://m.edsoo.ru/7f413b38" Type="http://schemas.openxmlformats.org/officeDocument/2006/relationships/hyperlink" Id="rId8"/>
    <Relationship TargetMode="External" Target="https://m.edsoo.ru/7f413b38" Type="http://schemas.openxmlformats.org/officeDocument/2006/relationships/hyperlink" Id="rId9"/>
    <Relationship TargetMode="External" Target="https://m.edsoo.ru/7f413b38" Type="http://schemas.openxmlformats.org/officeDocument/2006/relationships/hyperlink" Id="rId10"/>
    <Relationship TargetMode="External" Target="https://m.edsoo.ru/7f413b38" Type="http://schemas.openxmlformats.org/officeDocument/2006/relationships/hyperlink" Id="rId11"/>
    <Relationship TargetMode="External" Target="https://m.edsoo.ru/7f414f38" Type="http://schemas.openxmlformats.org/officeDocument/2006/relationships/hyperlink" Id="rId12"/>
    <Relationship TargetMode="External" Target="https://m.edsoo.ru/7f414f38" Type="http://schemas.openxmlformats.org/officeDocument/2006/relationships/hyperlink" Id="rId13"/>
    <Relationship TargetMode="External" Target="https://m.edsoo.ru/7f414f38" Type="http://schemas.openxmlformats.org/officeDocument/2006/relationships/hyperlink" Id="rId14"/>
    <Relationship TargetMode="External" Target="https://m.edsoo.ru/7f414f38" Type="http://schemas.openxmlformats.org/officeDocument/2006/relationships/hyperlink" Id="rId15"/>
    <Relationship TargetMode="External" Target="https://m.edsoo.ru/7f414f38" Type="http://schemas.openxmlformats.org/officeDocument/2006/relationships/hyperlink" Id="rId16"/>
    <Relationship TargetMode="External" Target="https://m.edsoo.ru/7f416c48" Type="http://schemas.openxmlformats.org/officeDocument/2006/relationships/hyperlink" Id="rId17"/>
    <Relationship TargetMode="External" Target="https://m.edsoo.ru/7f416c48" Type="http://schemas.openxmlformats.org/officeDocument/2006/relationships/hyperlink" Id="rId18"/>
    <Relationship TargetMode="External" Target="https://m.edsoo.ru/7f416c48" Type="http://schemas.openxmlformats.org/officeDocument/2006/relationships/hyperlink" Id="rId19"/>
    <Relationship TargetMode="External" Target="https://m.edsoo.ru/7f416c48" Type="http://schemas.openxmlformats.org/officeDocument/2006/relationships/hyperlink" Id="rId20"/>
    <Relationship TargetMode="External" Target="https://m.edsoo.ru/7f416c48" Type="http://schemas.openxmlformats.org/officeDocument/2006/relationships/hyperlink" Id="rId21"/>
    <Relationship TargetMode="External" Target="https://m.edsoo.ru/7f416c48" Type="http://schemas.openxmlformats.org/officeDocument/2006/relationships/hyperlink" Id="rId22"/>
    <Relationship TargetMode="External" Target="https://m.edsoo.ru/7f416c48" Type="http://schemas.openxmlformats.org/officeDocument/2006/relationships/hyperlink" Id="rId23"/>
    <Relationship TargetMode="External" Target="https://m.edsoo.ru/7f416c48" Type="http://schemas.openxmlformats.org/officeDocument/2006/relationships/hyperlink" Id="rId24"/>
    <Relationship TargetMode="External" Target="https://m.edsoo.ru/7f416c48" Type="http://schemas.openxmlformats.org/officeDocument/2006/relationships/hyperlink" Id="rId25"/>
    <Relationship TargetMode="External" Target="https://m.edsoo.ru/7f416c48" Type="http://schemas.openxmlformats.org/officeDocument/2006/relationships/hyperlink" Id="rId26"/>
    <Relationship TargetMode="External" Target="https://m.edsoo.ru/7f418d72" Type="http://schemas.openxmlformats.org/officeDocument/2006/relationships/hyperlink" Id="rId27"/>
    <Relationship TargetMode="External" Target="https://m.edsoo.ru/7f418d72" Type="http://schemas.openxmlformats.org/officeDocument/2006/relationships/hyperlink" Id="rId28"/>
    <Relationship TargetMode="External" Target="https://m.edsoo.ru/7f418d72" Type="http://schemas.openxmlformats.org/officeDocument/2006/relationships/hyperlink" Id="rId29"/>
    <Relationship TargetMode="External" Target="https://m.edsoo.ru/7f418d72" Type="http://schemas.openxmlformats.org/officeDocument/2006/relationships/hyperlink" Id="rId30"/>
    <Relationship TargetMode="External" Target="https://m.edsoo.ru/7f418d72" Type="http://schemas.openxmlformats.org/officeDocument/2006/relationships/hyperlink" Id="rId31"/>
    <Relationship TargetMode="External" Target="https://m.edsoo.ru/7f418d72" Type="http://schemas.openxmlformats.org/officeDocument/2006/relationships/hyperlink" Id="rId32"/>
    <Relationship TargetMode="External" Target="https://m.edsoo.ru/7f418d72" Type="http://schemas.openxmlformats.org/officeDocument/2006/relationships/hyperlink" Id="rId33"/>
    <Relationship TargetMode="External" Target="https://m.edsoo.ru/7f418d72" Type="http://schemas.openxmlformats.org/officeDocument/2006/relationships/hyperlink" Id="rId34"/>
    <Relationship TargetMode="External" Target="https://m.edsoo.ru/7f418d72" Type="http://schemas.openxmlformats.org/officeDocument/2006/relationships/hyperlink" Id="rId35"/>
    <Relationship TargetMode="External" Target="https://m.edsoo.ru/7f418d72" Type="http://schemas.openxmlformats.org/officeDocument/2006/relationships/hyperlink" Id="rId36"/>
    <Relationship TargetMode="External" Target="https://m.edsoo.ru/7f418d72" Type="http://schemas.openxmlformats.org/officeDocument/2006/relationships/hyperlink" Id="rId37"/>
    <Relationship TargetMode="External" Target="https://m.edsoo.ru/7f418d72" Type="http://schemas.openxmlformats.org/officeDocument/2006/relationships/hyperlink" Id="rId38"/>
    <Relationship TargetMode="External" Target="https://m.edsoo.ru/7f418d72" Type="http://schemas.openxmlformats.org/officeDocument/2006/relationships/hyperlink" Id="rId39"/>
    <Relationship TargetMode="External" Target="https://m.edsoo.ru/7f418d72" Type="http://schemas.openxmlformats.org/officeDocument/2006/relationships/hyperlink" Id="rId40"/>
    <Relationship TargetMode="External" Target="https://m.edsoo.ru/7f418d72" Type="http://schemas.openxmlformats.org/officeDocument/2006/relationships/hyperlink" Id="rId41"/>
    <Relationship TargetMode="External" Target="https://m.edsoo.ru/7f41b112" Type="http://schemas.openxmlformats.org/officeDocument/2006/relationships/hyperlink" Id="rId42"/>
    <Relationship TargetMode="External" Target="https://m.edsoo.ru/7f41b112" Type="http://schemas.openxmlformats.org/officeDocument/2006/relationships/hyperlink" Id="rId43"/>
    <Relationship TargetMode="External" Target="https://m.edsoo.ru/7f41b112" Type="http://schemas.openxmlformats.org/officeDocument/2006/relationships/hyperlink" Id="rId44"/>
    <Relationship TargetMode="External" Target="https://m.edsoo.ru/7f41b112" Type="http://schemas.openxmlformats.org/officeDocument/2006/relationships/hyperlink" Id="rId45"/>
    <Relationship TargetMode="External" Target="https://m.edsoo.ru/7f41b112" Type="http://schemas.openxmlformats.org/officeDocument/2006/relationships/hyperlink" Id="rId46"/>
    <Relationship TargetMode="External" Target="https://m.edsoo.ru/7f41b112" Type="http://schemas.openxmlformats.org/officeDocument/2006/relationships/hyperlink" Id="rId47"/>
    <Relationship TargetMode="External" Target="https://m.edsoo.ru/7f41b112" Type="http://schemas.openxmlformats.org/officeDocument/2006/relationships/hyperlink" Id="rId48"/>
    <Relationship TargetMode="External" Target="https://m.edsoo.ru/7f41b112" Type="http://schemas.openxmlformats.org/officeDocument/2006/relationships/hyperlink" Id="rId49"/>
    <Relationship TargetMode="External" Target="https://m.edsoo.ru/7f41b112" Type="http://schemas.openxmlformats.org/officeDocument/2006/relationships/hyperlink" Id="rId50"/>
    <Relationship TargetMode="External" Target="https://m.edsoo.ru/7f41b112" Type="http://schemas.openxmlformats.org/officeDocument/2006/relationships/hyperlink" Id="rId51"/>
    <Relationship TargetMode="External" Target="https://m.edsoo.ru/7f41b112" Type="http://schemas.openxmlformats.org/officeDocument/2006/relationships/hyperlink" Id="rId52"/>
    <Relationship TargetMode="External" Target="https://m.edsoo.ru/7f41b112" Type="http://schemas.openxmlformats.org/officeDocument/2006/relationships/hyperlink" Id="rId53"/>
    <Relationship TargetMode="External" Target="https://m.edsoo.ru/7f41b112" Type="http://schemas.openxmlformats.org/officeDocument/2006/relationships/hyperlink" Id="rId54"/>
    <Relationship TargetMode="External" Target="https://m.edsoo.ru/88650186" Type="http://schemas.openxmlformats.org/officeDocument/2006/relationships/hyperlink" Id="rId55"/>
    <Relationship TargetMode="External" Target="https://m.edsoo.ru/886502ee" Type="http://schemas.openxmlformats.org/officeDocument/2006/relationships/hyperlink" Id="rId56"/>
    <Relationship TargetMode="External" Target="https://m.edsoo.ru/8865041a" Type="http://schemas.openxmlformats.org/officeDocument/2006/relationships/hyperlink" Id="rId57"/>
    <Relationship TargetMode="External" Target="https://m.edsoo.ru/88650528" Type="http://schemas.openxmlformats.org/officeDocument/2006/relationships/hyperlink" Id="rId58"/>
    <Relationship TargetMode="External" Target="https://m.edsoo.ru/88650640" Type="http://schemas.openxmlformats.org/officeDocument/2006/relationships/hyperlink" Id="rId59"/>
    <Relationship TargetMode="External" Target="https://m.edsoo.ru/88650776" Type="http://schemas.openxmlformats.org/officeDocument/2006/relationships/hyperlink" Id="rId60"/>
    <Relationship TargetMode="External" Target="https://m.edsoo.ru/88650924" Type="http://schemas.openxmlformats.org/officeDocument/2006/relationships/hyperlink" Id="rId61"/>
    <Relationship TargetMode="External" Target="https://m.edsoo.ru/88650b04" Type="http://schemas.openxmlformats.org/officeDocument/2006/relationships/hyperlink" Id="rId62"/>
    <Relationship TargetMode="External" Target="https://m.edsoo.ru/88650c26" Type="http://schemas.openxmlformats.org/officeDocument/2006/relationships/hyperlink" Id="rId63"/>
    <Relationship TargetMode="External" Target="https://m.edsoo.ru/88650d70" Type="http://schemas.openxmlformats.org/officeDocument/2006/relationships/hyperlink" Id="rId64"/>
    <Relationship TargetMode="External" Target="https://m.edsoo.ru/88650f0a" Type="http://schemas.openxmlformats.org/officeDocument/2006/relationships/hyperlink" Id="rId65"/>
    <Relationship TargetMode="External" Target="https://m.edsoo.ru/88651090" Type="http://schemas.openxmlformats.org/officeDocument/2006/relationships/hyperlink" Id="rId66"/>
    <Relationship TargetMode="External" Target="https://m.edsoo.ru/88651252" Type="http://schemas.openxmlformats.org/officeDocument/2006/relationships/hyperlink" Id="rId67"/>
    <Relationship TargetMode="External" Target="https://m.edsoo.ru/8865139c" Type="http://schemas.openxmlformats.org/officeDocument/2006/relationships/hyperlink" Id="rId68"/>
    <Relationship TargetMode="External" Target="https://m.edsoo.ru/886514b4" Type="http://schemas.openxmlformats.org/officeDocument/2006/relationships/hyperlink" Id="rId69"/>
    <Relationship TargetMode="External" Target="https://m.edsoo.ru/886516bc" Type="http://schemas.openxmlformats.org/officeDocument/2006/relationships/hyperlink" Id="rId70"/>
    <Relationship TargetMode="External" Target="https://m.edsoo.ru/886519be" Type="http://schemas.openxmlformats.org/officeDocument/2006/relationships/hyperlink" Id="rId71"/>
    <Relationship TargetMode="External" Target="https://m.edsoo.ru/88651ad6" Type="http://schemas.openxmlformats.org/officeDocument/2006/relationships/hyperlink" Id="rId72"/>
    <Relationship TargetMode="External" Target="https://m.edsoo.ru/88651bf8" Type="http://schemas.openxmlformats.org/officeDocument/2006/relationships/hyperlink" Id="rId73"/>
    <Relationship TargetMode="External" Target="https://m.edsoo.ru/88651d92" Type="http://schemas.openxmlformats.org/officeDocument/2006/relationships/hyperlink" Id="rId74"/>
    <Relationship TargetMode="External" Target="https://m.edsoo.ru/88652008" Type="http://schemas.openxmlformats.org/officeDocument/2006/relationships/hyperlink" Id="rId75"/>
    <Relationship TargetMode="External" Target="https://m.edsoo.ru/886521c0" Type="http://schemas.openxmlformats.org/officeDocument/2006/relationships/hyperlink" Id="rId76"/>
    <Relationship TargetMode="External" Target="https://m.edsoo.ru/886522ec" Type="http://schemas.openxmlformats.org/officeDocument/2006/relationships/hyperlink" Id="rId77"/>
    <Relationship TargetMode="External" Target="https://m.edsoo.ru/8865240e" Type="http://schemas.openxmlformats.org/officeDocument/2006/relationships/hyperlink" Id="rId78"/>
    <Relationship TargetMode="External" Target="https://m.edsoo.ru/886525b2" Type="http://schemas.openxmlformats.org/officeDocument/2006/relationships/hyperlink" Id="rId79"/>
    <Relationship TargetMode="External" Target="https://m.edsoo.ru/88652724" Type="http://schemas.openxmlformats.org/officeDocument/2006/relationships/hyperlink" Id="rId80"/>
    <Relationship TargetMode="External" Target="https://m.edsoo.ru/88652972" Type="http://schemas.openxmlformats.org/officeDocument/2006/relationships/hyperlink" Id="rId81"/>
    <Relationship TargetMode="External" Target="https://m.edsoo.ru/88652bf2" Type="http://schemas.openxmlformats.org/officeDocument/2006/relationships/hyperlink" Id="rId82"/>
    <Relationship TargetMode="External" Target="https://m.edsoo.ru/88652d50" Type="http://schemas.openxmlformats.org/officeDocument/2006/relationships/hyperlink" Id="rId83"/>
    <Relationship TargetMode="External" Target="https://m.edsoo.ru/88652e68" Type="http://schemas.openxmlformats.org/officeDocument/2006/relationships/hyperlink" Id="rId84"/>
    <Relationship TargetMode="External" Target="https://m.edsoo.ru/88652f9e" Type="http://schemas.openxmlformats.org/officeDocument/2006/relationships/hyperlink" Id="rId85"/>
    <Relationship TargetMode="External" Target="https://m.edsoo.ru/886530d4" Type="http://schemas.openxmlformats.org/officeDocument/2006/relationships/hyperlink" Id="rId86"/>
    <Relationship TargetMode="External" Target="https://m.edsoo.ru/886531ec" Type="http://schemas.openxmlformats.org/officeDocument/2006/relationships/hyperlink" Id="rId87"/>
    <Relationship TargetMode="External" Target="https://m.edsoo.ru/88653502" Type="http://schemas.openxmlformats.org/officeDocument/2006/relationships/hyperlink" Id="rId88"/>
    <Relationship TargetMode="External" Target="https://m.edsoo.ru/886536e2" Type="http://schemas.openxmlformats.org/officeDocument/2006/relationships/hyperlink" Id="rId89"/>
    <Relationship TargetMode="External" Target="https://m.edsoo.ru/88653994" Type="http://schemas.openxmlformats.org/officeDocument/2006/relationships/hyperlink" Id="rId90"/>
    <Relationship TargetMode="External" Target="https://m.edsoo.ru/88653b2e" Type="http://schemas.openxmlformats.org/officeDocument/2006/relationships/hyperlink" Id="rId91"/>
    <Relationship TargetMode="External" Target="https://m.edsoo.ru/88653f5c" Type="http://schemas.openxmlformats.org/officeDocument/2006/relationships/hyperlink" Id="rId92"/>
    <Relationship TargetMode="External" Target="https://m.edsoo.ru/88654074" Type="http://schemas.openxmlformats.org/officeDocument/2006/relationships/hyperlink" Id="rId93"/>
    <Relationship TargetMode="External" Target="https://m.edsoo.ru/88653e12" Type="http://schemas.openxmlformats.org/officeDocument/2006/relationships/hyperlink" Id="rId94"/>
    <Relationship TargetMode="External" Target="https://m.edsoo.ru/88654466" Type="http://schemas.openxmlformats.org/officeDocument/2006/relationships/hyperlink" Id="rId95"/>
    <Relationship TargetMode="External" Target="https://m.edsoo.ru/886545c4" Type="http://schemas.openxmlformats.org/officeDocument/2006/relationships/hyperlink" Id="rId96"/>
    <Relationship TargetMode="External" Target="https://m.edsoo.ru/886546e6" Type="http://schemas.openxmlformats.org/officeDocument/2006/relationships/hyperlink" Id="rId97"/>
    <Relationship TargetMode="External" Target="https://m.edsoo.ru/88654844" Type="http://schemas.openxmlformats.org/officeDocument/2006/relationships/hyperlink" Id="rId98"/>
    <Relationship TargetMode="External" Target="https://m.edsoo.ru/886549ca" Type="http://schemas.openxmlformats.org/officeDocument/2006/relationships/hyperlink" Id="rId99"/>
    <Relationship TargetMode="External" Target="https://m.edsoo.ru/88654b14" Type="http://schemas.openxmlformats.org/officeDocument/2006/relationships/hyperlink" Id="rId100"/>
    <Relationship TargetMode="External" Target="https://m.edsoo.ru/88654c54" Type="http://schemas.openxmlformats.org/officeDocument/2006/relationships/hyperlink" Id="rId101"/>
    <Relationship TargetMode="External" Target="https://m.edsoo.ru/88654f2e" Type="http://schemas.openxmlformats.org/officeDocument/2006/relationships/hyperlink" Id="rId102"/>
    <Relationship TargetMode="External" Target="https://m.edsoo.ru/886551a4" Type="http://schemas.openxmlformats.org/officeDocument/2006/relationships/hyperlink" Id="rId103"/>
    <Relationship TargetMode="External" Target="https://m.edsoo.ru/88655302" Type="http://schemas.openxmlformats.org/officeDocument/2006/relationships/hyperlink" Id="rId104"/>
    <Relationship TargetMode="External" Target="https://m.edsoo.ru/8865541a" Type="http://schemas.openxmlformats.org/officeDocument/2006/relationships/hyperlink" Id="rId105"/>
    <Relationship TargetMode="External" Target="https://m.edsoo.ru/88655654" Type="http://schemas.openxmlformats.org/officeDocument/2006/relationships/hyperlink" Id="rId106"/>
    <Relationship TargetMode="External" Target="https://m.edsoo.ru/886557c6" Type="http://schemas.openxmlformats.org/officeDocument/2006/relationships/hyperlink" Id="rId107"/>
    <Relationship TargetMode="External" Target="https://m.edsoo.ru/88655942" Type="http://schemas.openxmlformats.org/officeDocument/2006/relationships/hyperlink" Id="rId108"/>
    <Relationship TargetMode="External" Target="https://m.edsoo.ru/88655af0" Type="http://schemas.openxmlformats.org/officeDocument/2006/relationships/hyperlink" Id="rId109"/>
    <Relationship TargetMode="External" Target="https://m.edsoo.ru/88655e24" Type="http://schemas.openxmlformats.org/officeDocument/2006/relationships/hyperlink" Id="rId110"/>
    <Relationship TargetMode="External" Target="https://m.edsoo.ru/88655f50" Type="http://schemas.openxmlformats.org/officeDocument/2006/relationships/hyperlink" Id="rId111"/>
    <Relationship TargetMode="External" Target="https://m.edsoo.ru/886560ae" Type="http://schemas.openxmlformats.org/officeDocument/2006/relationships/hyperlink" Id="rId112"/>
    <Relationship TargetMode="External" Target="https://m.edsoo.ru/8865627a" Type="http://schemas.openxmlformats.org/officeDocument/2006/relationships/hyperlink" Id="rId113"/>
    <Relationship TargetMode="External" Target="https://m.edsoo.ru/886563ba" Type="http://schemas.openxmlformats.org/officeDocument/2006/relationships/hyperlink" Id="rId114"/>
    <Relationship TargetMode="External" Target="https://m.edsoo.ru/886564dc" Type="http://schemas.openxmlformats.org/officeDocument/2006/relationships/hyperlink" Id="rId115"/>
    <Relationship TargetMode="External" Target="https://m.edsoo.ru/88656630" Type="http://schemas.openxmlformats.org/officeDocument/2006/relationships/hyperlink" Id="rId116"/>
    <Relationship TargetMode="External" Target="https://m.edsoo.ru/88656874" Type="http://schemas.openxmlformats.org/officeDocument/2006/relationships/hyperlink" Id="rId117"/>
    <Relationship TargetMode="External" Target="https://m.edsoo.ru/886569fa" Type="http://schemas.openxmlformats.org/officeDocument/2006/relationships/hyperlink" Id="rId118"/>
    <Relationship TargetMode="External" Target="https://m.edsoo.ru/88656b1c" Type="http://schemas.openxmlformats.org/officeDocument/2006/relationships/hyperlink" Id="rId119"/>
    <Relationship TargetMode="External" Target="https://m.edsoo.ru/88656d60" Type="http://schemas.openxmlformats.org/officeDocument/2006/relationships/hyperlink" Id="rId120"/>
    <Relationship TargetMode="External" Target="https://m.edsoo.ru/88656e8c" Type="http://schemas.openxmlformats.org/officeDocument/2006/relationships/hyperlink" Id="rId121"/>
    <Relationship TargetMode="External" Target="https://m.edsoo.ru/88656f9a" Type="http://schemas.openxmlformats.org/officeDocument/2006/relationships/hyperlink" Id="rId122"/>
    <Relationship TargetMode="External" Target="https://m.edsoo.ru/886570b2" Type="http://schemas.openxmlformats.org/officeDocument/2006/relationships/hyperlink" Id="rId123"/>
    <Relationship TargetMode="External" Target="https://m.edsoo.ru/88657288" Type="http://schemas.openxmlformats.org/officeDocument/2006/relationships/hyperlink" Id="rId124"/>
    <Relationship TargetMode="External" Target="https://m.edsoo.ru/88657440" Type="http://schemas.openxmlformats.org/officeDocument/2006/relationships/hyperlink" Id="rId125"/>
    <Relationship TargetMode="External" Target="https://m.edsoo.ru/8865759e" Type="http://schemas.openxmlformats.org/officeDocument/2006/relationships/hyperlink" Id="rId126"/>
    <Relationship TargetMode="External" Target="https://m.edsoo.ru/886576de" Type="http://schemas.openxmlformats.org/officeDocument/2006/relationships/hyperlink" Id="rId127"/>
    <Relationship TargetMode="External" Target="https://m.edsoo.ru/88657800" Type="http://schemas.openxmlformats.org/officeDocument/2006/relationships/hyperlink" Id="rId128"/>
    <Relationship TargetMode="External" Target="https://m.edsoo.ru/88657b3e" Type="http://schemas.openxmlformats.org/officeDocument/2006/relationships/hyperlink" Id="rId129"/>
    <Relationship TargetMode="External" Target="https://m.edsoo.ru/88657ca6" Type="http://schemas.openxmlformats.org/officeDocument/2006/relationships/hyperlink" Id="rId130"/>
    <Relationship TargetMode="External" Target="https://m.edsoo.ru/88658444" Type="http://schemas.openxmlformats.org/officeDocument/2006/relationships/hyperlink" Id="rId131"/>
    <Relationship TargetMode="External" Target="https://m.edsoo.ru/886586c4" Type="http://schemas.openxmlformats.org/officeDocument/2006/relationships/hyperlink" Id="rId132"/>
    <Relationship TargetMode="External" Target="https://m.edsoo.ru/88657f94" Type="http://schemas.openxmlformats.org/officeDocument/2006/relationships/hyperlink" Id="rId133"/>
    <Relationship TargetMode="External" Target="https://m.edsoo.ru/886587f0" Type="http://schemas.openxmlformats.org/officeDocument/2006/relationships/hyperlink" Id="rId134"/>
    <Relationship TargetMode="External" Target="https://m.edsoo.ru/88658f52" Type="http://schemas.openxmlformats.org/officeDocument/2006/relationships/hyperlink" Id="rId135"/>
    <Relationship TargetMode="External" Target="https://m.edsoo.ru/886590ce" Type="http://schemas.openxmlformats.org/officeDocument/2006/relationships/hyperlink" Id="rId136"/>
    <Relationship TargetMode="External" Target="https://m.edsoo.ru/88659272" Type="http://schemas.openxmlformats.org/officeDocument/2006/relationships/hyperlink" Id="rId137"/>
    <Relationship TargetMode="External" Target="https://m.edsoo.ru/8865939e" Type="http://schemas.openxmlformats.org/officeDocument/2006/relationships/hyperlink" Id="rId138"/>
    <Relationship TargetMode="External" Target="https://m.edsoo.ru/88659538" Type="http://schemas.openxmlformats.org/officeDocument/2006/relationships/hyperlink" Id="rId139"/>
    <Relationship TargetMode="External" Target="https://m.edsoo.ru/88659664" Type="http://schemas.openxmlformats.org/officeDocument/2006/relationships/hyperlink" Id="rId140"/>
    <Relationship TargetMode="External" Target="https://m.edsoo.ru/886597ae" Type="http://schemas.openxmlformats.org/officeDocument/2006/relationships/hyperlink" Id="rId141"/>
    <Relationship TargetMode="External" Target="https://m.edsoo.ru/886599d4" Type="http://schemas.openxmlformats.org/officeDocument/2006/relationships/hyperlink" Id="rId142"/>
    <Relationship TargetMode="External" Target="https://m.edsoo.ru/88659b28" Type="http://schemas.openxmlformats.org/officeDocument/2006/relationships/hyperlink" Id="rId143"/>
    <Relationship TargetMode="External" Target="https://m.edsoo.ru/8865ab2c" Type="http://schemas.openxmlformats.org/officeDocument/2006/relationships/hyperlink" Id="rId144"/>
    <Relationship TargetMode="External" Target="https://m.edsoo.ru/8865a4ce" Type="http://schemas.openxmlformats.org/officeDocument/2006/relationships/hyperlink" Id="rId145"/>
    <Relationship TargetMode="External" Target="https://m.edsoo.ru/8865a62c" Type="http://schemas.openxmlformats.org/officeDocument/2006/relationships/hyperlink" Id="rId146"/>
    <Relationship TargetMode="External" Target="https://m.edsoo.ru/8865ab2c" Type="http://schemas.openxmlformats.org/officeDocument/2006/relationships/hyperlink" Id="rId147"/>
    <Relationship TargetMode="External" Target="https://m.edsoo.ru/8865b72a" Type="http://schemas.openxmlformats.org/officeDocument/2006/relationships/hyperlink" Id="rId148"/>
    <Relationship TargetMode="External" Target="https://m.edsoo.ru/8865a79e" Type="http://schemas.openxmlformats.org/officeDocument/2006/relationships/hyperlink" Id="rId149"/>
    <Relationship TargetMode="External" Target="https://m.edsoo.ru/8865ac76" Type="http://schemas.openxmlformats.org/officeDocument/2006/relationships/hyperlink" Id="rId150"/>
    <Relationship TargetMode="External" Target="https://m.edsoo.ru/8865b932" Type="http://schemas.openxmlformats.org/officeDocument/2006/relationships/hyperlink" Id="rId151"/>
    <Relationship TargetMode="External" Target="https://m.edsoo.ru/8865a97e" Type="http://schemas.openxmlformats.org/officeDocument/2006/relationships/hyperlink" Id="rId152"/>
    <Relationship TargetMode="External" Target="https://m.edsoo.ru/8865ad98" Type="http://schemas.openxmlformats.org/officeDocument/2006/relationships/hyperlink" Id="rId153"/>
    <Relationship TargetMode="External" Target="https://m.edsoo.ru/8865ba86" Type="http://schemas.openxmlformats.org/officeDocument/2006/relationships/hyperlink" Id="rId154"/>
    <Relationship TargetMode="External" Target="https://m.edsoo.ru/8865bba8" Type="http://schemas.openxmlformats.org/officeDocument/2006/relationships/hyperlink" Id="rId155"/>
    <Relationship TargetMode="External" Target="https://m.edsoo.ru/8865be6e" Type="http://schemas.openxmlformats.org/officeDocument/2006/relationships/hyperlink" Id="rId156"/>
    <Relationship TargetMode="External" Target="https://m.edsoo.ru/8865c4d6" Type="http://schemas.openxmlformats.org/officeDocument/2006/relationships/hyperlink" Id="rId157"/>
    <Relationship TargetMode="External" Target="https://m.edsoo.ru/8865ca6c" Type="http://schemas.openxmlformats.org/officeDocument/2006/relationships/hyperlink" Id="rId158"/>
    <Relationship TargetMode="External" Target="https://m.edsoo.ru/8865bfb8" Type="http://schemas.openxmlformats.org/officeDocument/2006/relationships/hyperlink" Id="rId159"/>
    <Relationship TargetMode="External" Target="https://m.edsoo.ru/8865c0d0" Type="http://schemas.openxmlformats.org/officeDocument/2006/relationships/hyperlink" Id="rId160"/>
    <Relationship TargetMode="External" Target="https://m.edsoo.ru/8865c620" Type="http://schemas.openxmlformats.org/officeDocument/2006/relationships/hyperlink" Id="rId161"/>
    <Relationship TargetMode="External" Target="https://m.edsoo.ru/8865c7b0" Type="http://schemas.openxmlformats.org/officeDocument/2006/relationships/hyperlink" Id="rId162"/>
    <Relationship TargetMode="External" Target="https://m.edsoo.ru/8865cbac" Type="http://schemas.openxmlformats.org/officeDocument/2006/relationships/hyperlink" Id="rId163"/>
    <Relationship TargetMode="External" Target="https://m.edsoo.ru/8865d2e6" Type="http://schemas.openxmlformats.org/officeDocument/2006/relationships/hyperlink" Id="rId164"/>
    <Relationship TargetMode="External" Target="https://m.edsoo.ru/8865cf30" Type="http://schemas.openxmlformats.org/officeDocument/2006/relationships/hyperlink" Id="rId165"/>
    <Relationship TargetMode="External" Target="https://m.edsoo.ru/8865d4b2" Type="http://schemas.openxmlformats.org/officeDocument/2006/relationships/hyperlink" Id="rId166"/>
    <Relationship TargetMode="External" Target="https://m.edsoo.ru/8865d6ba" Type="http://schemas.openxmlformats.org/officeDocument/2006/relationships/hyperlink" Id="rId167"/>
    <Relationship TargetMode="External" Target="https://m.edsoo.ru/8865d7fa" Type="http://schemas.openxmlformats.org/officeDocument/2006/relationships/hyperlink" Id="rId168"/>
    <Relationship TargetMode="External" Target="https://m.edsoo.ru/8865d962" Type="http://schemas.openxmlformats.org/officeDocument/2006/relationships/hyperlink" Id="rId169"/>
    <Relationship TargetMode="External" Target="https://m.edsoo.ru/8865dc28" Type="http://schemas.openxmlformats.org/officeDocument/2006/relationships/hyperlink" Id="rId170"/>
    <Relationship TargetMode="External" Target="https://m.edsoo.ru/8865e088" Type="http://schemas.openxmlformats.org/officeDocument/2006/relationships/hyperlink" Id="rId171"/>
    <Relationship TargetMode="External" Target="https://m.edsoo.ru/8865e254" Type="http://schemas.openxmlformats.org/officeDocument/2006/relationships/hyperlink" Id="rId172"/>
    <Relationship TargetMode="External" Target="https://m.edsoo.ru/8865e3da" Type="http://schemas.openxmlformats.org/officeDocument/2006/relationships/hyperlink" Id="rId173"/>
    <Relationship TargetMode="External" Target="https://m.edsoo.ru/8865e506" Type="http://schemas.openxmlformats.org/officeDocument/2006/relationships/hyperlink" Id="rId174"/>
    <Relationship TargetMode="External" Target="https://m.edsoo.ru/8865e68c" Type="http://schemas.openxmlformats.org/officeDocument/2006/relationships/hyperlink" Id="rId175"/>
    <Relationship TargetMode="External" Target="https://m.edsoo.ru/8865e876" Type="http://schemas.openxmlformats.org/officeDocument/2006/relationships/hyperlink" Id="rId176"/>
    <Relationship TargetMode="External" Target="https://m.edsoo.ru/8865ebe6" Type="http://schemas.openxmlformats.org/officeDocument/2006/relationships/hyperlink" Id="rId177"/>
    <Relationship TargetMode="External" Target="https://m.edsoo.ru/8865ed94" Type="http://schemas.openxmlformats.org/officeDocument/2006/relationships/hyperlink" Id="rId178"/>
    <Relationship TargetMode="External" Target="https://m.edsoo.ru/8865f140" Type="http://schemas.openxmlformats.org/officeDocument/2006/relationships/hyperlink" Id="rId179"/>
    <Relationship TargetMode="External" Target="https://m.edsoo.ru/8865f2b2" Type="http://schemas.openxmlformats.org/officeDocument/2006/relationships/hyperlink" Id="rId180"/>
    <Relationship TargetMode="External" Target="https://m.edsoo.ru/8865f410" Type="http://schemas.openxmlformats.org/officeDocument/2006/relationships/hyperlink" Id="rId181"/>
    <Relationship TargetMode="External" Target="https://m.edsoo.ru/8865f5b4" Type="http://schemas.openxmlformats.org/officeDocument/2006/relationships/hyperlink" Id="rId182"/>
    <Relationship TargetMode="External" Target="https://m.edsoo.ru/8865f6e0" Type="http://schemas.openxmlformats.org/officeDocument/2006/relationships/hyperlink" Id="rId183"/>
    <Relationship TargetMode="External" Target="https://m.edsoo.ru/8865f7f8" Type="http://schemas.openxmlformats.org/officeDocument/2006/relationships/hyperlink" Id="rId184"/>
    <Relationship TargetMode="External" Target="https://m.edsoo.ru/8865f91a" Type="http://schemas.openxmlformats.org/officeDocument/2006/relationships/hyperlink" Id="rId185"/>
    <Relationship TargetMode="External" Target="https://m.edsoo.ru/8865fcf8" Type="http://schemas.openxmlformats.org/officeDocument/2006/relationships/hyperlink" Id="rId186"/>
    <Relationship TargetMode="External" Target="https://m.edsoo.ru/8865fe4c" Type="http://schemas.openxmlformats.org/officeDocument/2006/relationships/hyperlink" Id="rId187"/>
    <Relationship TargetMode="External" Target="https://m.edsoo.ru/8865ff6e" Type="http://schemas.openxmlformats.org/officeDocument/2006/relationships/hyperlink" Id="rId188"/>
    <Relationship TargetMode="External" Target="https://m.edsoo.ru/886600e0" Type="http://schemas.openxmlformats.org/officeDocument/2006/relationships/hyperlink" Id="rId189"/>
    <Relationship TargetMode="External" Target="https://m.edsoo.ru/88660284" Type="http://schemas.openxmlformats.org/officeDocument/2006/relationships/hyperlink" Id="rId190"/>
    <Relationship TargetMode="External" Target="https://m.edsoo.ru/88660414" Type="http://schemas.openxmlformats.org/officeDocument/2006/relationships/hyperlink" Id="rId191"/>
    <Relationship TargetMode="External" Target="https://m.edsoo.ru/88660554" Type="http://schemas.openxmlformats.org/officeDocument/2006/relationships/hyperlink" Id="rId192"/>
    <Relationship TargetMode="External" Target="https://m.edsoo.ru/88660888" Type="http://schemas.openxmlformats.org/officeDocument/2006/relationships/hyperlink" Id="rId193"/>
    <Relationship TargetMode="External" Target="https://m.edsoo.ru/886609c8" Type="http://schemas.openxmlformats.org/officeDocument/2006/relationships/hyperlink" Id="rId194"/>
    <Relationship TargetMode="External" Target="https://m.edsoo.ru/88660b58" Type="http://schemas.openxmlformats.org/officeDocument/2006/relationships/hyperlink" Id="rId195"/>
    <Relationship TargetMode="External" Target="https://m.edsoo.ru/88660d06" Type="http://schemas.openxmlformats.org/officeDocument/2006/relationships/hyperlink" Id="rId196"/>
    <Relationship TargetMode="External" Target="https://m.edsoo.ru/88660e64" Type="http://schemas.openxmlformats.org/officeDocument/2006/relationships/hyperlink" Id="rId197"/>
    <Relationship TargetMode="External" Target="https://m.edsoo.ru/88661030" Type="http://schemas.openxmlformats.org/officeDocument/2006/relationships/hyperlink" Id="rId198"/>
    <Relationship TargetMode="External" Target="https://m.edsoo.ru/88661184" Type="http://schemas.openxmlformats.org/officeDocument/2006/relationships/hyperlink" Id="rId199"/>
    <Relationship TargetMode="External" Target="https://m.edsoo.ru/886612d8" Type="http://schemas.openxmlformats.org/officeDocument/2006/relationships/hyperlink" Id="rId200"/>
    <Relationship TargetMode="External" Target="https://m.edsoo.ru/886614ae" Type="http://schemas.openxmlformats.org/officeDocument/2006/relationships/hyperlink" Id="rId201"/>
    <Relationship TargetMode="External" Target="https://m.edsoo.ru/88661602" Type="http://schemas.openxmlformats.org/officeDocument/2006/relationships/hyperlink" Id="rId202"/>
    <Relationship TargetMode="External" Target="https://m.edsoo.ru/88661774" Type="http://schemas.openxmlformats.org/officeDocument/2006/relationships/hyperlink" Id="rId203"/>
    <Relationship TargetMode="External" Target="https://m.edsoo.ru/886618dc" Type="http://schemas.openxmlformats.org/officeDocument/2006/relationships/hyperlink" Id="rId204"/>
    <Relationship TargetMode="External" Target="https://m.edsoo.ru/88661b48" Type="http://schemas.openxmlformats.org/officeDocument/2006/relationships/hyperlink" Id="rId205"/>
    <Relationship TargetMode="External" Target="https://m.edsoo.ru/88661c6a" Type="http://schemas.openxmlformats.org/officeDocument/2006/relationships/hyperlink" Id="rId206"/>
    <Relationship TargetMode="External" Target="https://m.edsoo.ru/88661d82" Type="http://schemas.openxmlformats.org/officeDocument/2006/relationships/hyperlink" Id="rId207"/>
    <Relationship TargetMode="External" Target="https://m.edsoo.ru/88661f3a" Type="http://schemas.openxmlformats.org/officeDocument/2006/relationships/hyperlink" Id="rId208"/>
    <Relationship TargetMode="External" Target="https://m.edsoo.ru/8866219c" Type="http://schemas.openxmlformats.org/officeDocument/2006/relationships/hyperlink" Id="rId209"/>
    <Relationship TargetMode="External" Target="https://m.edsoo.ru/886622d2" Type="http://schemas.openxmlformats.org/officeDocument/2006/relationships/hyperlink" Id="rId210"/>
    <Relationship TargetMode="External" Target="https://m.edsoo.ru/88662462" Type="http://schemas.openxmlformats.org/officeDocument/2006/relationships/hyperlink" Id="rId211"/>
    <Relationship TargetMode="External" Target="https://m.edsoo.ru/886625ac" Type="http://schemas.openxmlformats.org/officeDocument/2006/relationships/hyperlink" Id="rId212"/>
    <Relationship TargetMode="External" Target="https://m.edsoo.ru/886626ce" Type="http://schemas.openxmlformats.org/officeDocument/2006/relationships/hyperlink" Id="rId213"/>
    <Relationship TargetMode="External" Target="https://m.edsoo.ru/88662868" Type="http://schemas.openxmlformats.org/officeDocument/2006/relationships/hyperlink" Id="rId214"/>
    <Relationship TargetMode="External" Target="https://m.edsoo.ru/886629bc" Type="http://schemas.openxmlformats.org/officeDocument/2006/relationships/hyperlink" Id="rId215"/>
    <Relationship TargetMode="External" Target="https://m.edsoo.ru/88662af2" Type="http://schemas.openxmlformats.org/officeDocument/2006/relationships/hyperlink" Id="rId216"/>
    <Relationship TargetMode="External" Target="https://m.edsoo.ru/88662f20" Type="http://schemas.openxmlformats.org/officeDocument/2006/relationships/hyperlink" Id="rId217"/>
    <Relationship TargetMode="External" Target="https://m.edsoo.ru/88663182" Type="http://schemas.openxmlformats.org/officeDocument/2006/relationships/hyperlink" Id="rId218"/>
    <Relationship TargetMode="External" Target="https://m.edsoo.ru/88663358" Type="http://schemas.openxmlformats.org/officeDocument/2006/relationships/hyperlink" Id="rId219"/>
    <Relationship TargetMode="External" Target="https://m.edsoo.ru/8866348e" Type="http://schemas.openxmlformats.org/officeDocument/2006/relationships/hyperlink" Id="rId220"/>
    <Relationship TargetMode="External" Target="https://m.edsoo.ru/886635c4" Type="http://schemas.openxmlformats.org/officeDocument/2006/relationships/hyperlink" Id="rId221"/>
    <Relationship TargetMode="External" Target="https://m.edsoo.ru/886636dc" Type="http://schemas.openxmlformats.org/officeDocument/2006/relationships/hyperlink" Id="rId222"/>
    <Relationship TargetMode="External" Target="https://m.edsoo.ru/886637f4" Type="http://schemas.openxmlformats.org/officeDocument/2006/relationships/hyperlink" Id="rId223"/>
    <Relationship TargetMode="External" Target="https://m.edsoo.ru/8866393e" Type="http://schemas.openxmlformats.org/officeDocument/2006/relationships/hyperlink" Id="rId224"/>
    <Relationship TargetMode="External" Target="https://m.edsoo.ru/88663a60" Type="http://schemas.openxmlformats.org/officeDocument/2006/relationships/hyperlink" Id="rId225"/>
    <Relationship TargetMode="External" Target="https://m.edsoo.ru/88663b96" Type="http://schemas.openxmlformats.org/officeDocument/2006/relationships/hyperlink" Id="rId226"/>
    <Relationship TargetMode="External" Target="https://m.edsoo.ru/88663ede" Type="http://schemas.openxmlformats.org/officeDocument/2006/relationships/hyperlink" Id="rId227"/>
    <Relationship TargetMode="External" Target="https://m.edsoo.ru/88664014" Type="http://schemas.openxmlformats.org/officeDocument/2006/relationships/hyperlink" Id="rId228"/>
    <Relationship TargetMode="External" Target="https://m.edsoo.ru/8866450a" Type="http://schemas.openxmlformats.org/officeDocument/2006/relationships/hyperlink" Id="rId229"/>
    <Relationship TargetMode="External" Target="https://m.edsoo.ru/886647f8" Type="http://schemas.openxmlformats.org/officeDocument/2006/relationships/hyperlink" Id="rId230"/>
    <Relationship TargetMode="External" Target="https://m.edsoo.ru/8866497e" Type="http://schemas.openxmlformats.org/officeDocument/2006/relationships/hyperlink" Id="rId231"/>
    <Relationship TargetMode="External" Target="https://m.edsoo.ru/88664d20" Type="http://schemas.openxmlformats.org/officeDocument/2006/relationships/hyperlink" Id="rId232"/>
    <Relationship TargetMode="External" Target="https://m.edsoo.ru/8866505e" Type="http://schemas.openxmlformats.org/officeDocument/2006/relationships/hyperlink" Id="rId233"/>
    <Relationship TargetMode="External" Target="https://m.edsoo.ru/886651bc" Type="http://schemas.openxmlformats.org/officeDocument/2006/relationships/hyperlink" Id="rId234"/>
    <Relationship TargetMode="External" Target="https://m.edsoo.ru/886652f2" Type="http://schemas.openxmlformats.org/officeDocument/2006/relationships/hyperlink" Id="rId235"/>
    <Relationship TargetMode="External" Target="https://m.edsoo.ru/8866541e" Type="http://schemas.openxmlformats.org/officeDocument/2006/relationships/hyperlink" Id="rId236"/>
    <Relationship TargetMode="External" Target="https://m.edsoo.ru/88665586" Type="http://schemas.openxmlformats.org/officeDocument/2006/relationships/hyperlink" Id="rId237"/>
    <Relationship TargetMode="External" Target="https://m.edsoo.ru/88665720" Type="http://schemas.openxmlformats.org/officeDocument/2006/relationships/hyperlink" Id="rId238"/>
    <Relationship TargetMode="External" Target="https://m.edsoo.ru/88665892" Type="http://schemas.openxmlformats.org/officeDocument/2006/relationships/hyperlink" Id="rId239"/>
    <Relationship TargetMode="External" Target="https://m.edsoo.ru/88665a5e" Type="http://schemas.openxmlformats.org/officeDocument/2006/relationships/hyperlink" Id="rId240"/>
    <Relationship TargetMode="External" Target="https://m.edsoo.ru/88665bbc" Type="http://schemas.openxmlformats.org/officeDocument/2006/relationships/hyperlink" Id="rId241"/>
    <Relationship TargetMode="External" Target="https://m.edsoo.ru/88665d2e" Type="http://schemas.openxmlformats.org/officeDocument/2006/relationships/hyperlink" Id="rId242"/>
    <Relationship TargetMode="External" Target="https://m.edsoo.ru/88665e78" Type="http://schemas.openxmlformats.org/officeDocument/2006/relationships/hyperlink" Id="rId243"/>
    <Relationship TargetMode="External" Target="https://m.edsoo.ru/886660b2" Type="http://schemas.openxmlformats.org/officeDocument/2006/relationships/hyperlink" Id="rId244"/>
    <Relationship TargetMode="External" Target="https://m.edsoo.ru/886662a6" Type="http://schemas.openxmlformats.org/officeDocument/2006/relationships/hyperlink" Id="rId245"/>
    <Relationship TargetMode="External" Target="https://m.edsoo.ru/88666684" Type="http://schemas.openxmlformats.org/officeDocument/2006/relationships/hyperlink" Id="rId246"/>
    <Relationship TargetMode="External" Target="https://m.edsoo.ru/886667f6" Type="http://schemas.openxmlformats.org/officeDocument/2006/relationships/hyperlink" Id="rId247"/>
    <Relationship TargetMode="External" Target="https://m.edsoo.ru/88666a80" Type="http://schemas.openxmlformats.org/officeDocument/2006/relationships/hyperlink" Id="rId248"/>
    <Relationship TargetMode="External" Target="https://m.edsoo.ru/88666bc0" Type="http://schemas.openxmlformats.org/officeDocument/2006/relationships/hyperlink" Id="rId249"/>
    <Relationship TargetMode="External" Target="https://m.edsoo.ru/88666f12" Type="http://schemas.openxmlformats.org/officeDocument/2006/relationships/hyperlink" Id="rId250"/>
    <Relationship TargetMode="External" Target="https://m.edsoo.ru/8866716a" Type="http://schemas.openxmlformats.org/officeDocument/2006/relationships/hyperlink" Id="rId251"/>
    <Relationship TargetMode="External" Target="https://m.edsoo.ru/886672e6" Type="http://schemas.openxmlformats.org/officeDocument/2006/relationships/hyperlink" Id="rId252"/>
    <Relationship TargetMode="External" Target="https://m.edsoo.ru/8866748a" Type="http://schemas.openxmlformats.org/officeDocument/2006/relationships/hyperlink" Id="rId253"/>
    <Relationship TargetMode="External" Target="https://m.edsoo.ru/886675fc" Type="http://schemas.openxmlformats.org/officeDocument/2006/relationships/hyperlink" Id="rId254"/>
    <Relationship TargetMode="External" Target="https://m.edsoo.ru/88667c28%5D%5D" Type="http://schemas.openxmlformats.org/officeDocument/2006/relationships/hyperlink" Id="rId255"/>
    <Relationship TargetMode="External" Target="https://m.edsoo.ru/88667980" Type="http://schemas.openxmlformats.org/officeDocument/2006/relationships/hyperlink" Id="rId256"/>
    <Relationship TargetMode="External" Target="https://m.edsoo.ru/88667f84" Type="http://schemas.openxmlformats.org/officeDocument/2006/relationships/hyperlink" Id="rId257"/>
    <Relationship TargetMode="External" Target="https://m.edsoo.ru/886680c4" Type="http://schemas.openxmlformats.org/officeDocument/2006/relationships/hyperlink" Id="rId258"/>
    <Relationship TargetMode="External" Target="https://m.edsoo.ru/886681e6" Type="http://schemas.openxmlformats.org/officeDocument/2006/relationships/hyperlink" Id="rId259"/>
    <Relationship TargetMode="External" Target="https://m.edsoo.ru/886682fe" Type="http://schemas.openxmlformats.org/officeDocument/2006/relationships/hyperlink" Id="rId260"/>
    <Relationship TargetMode="External" Target="https://m.edsoo.ru/88668416" Type="http://schemas.openxmlformats.org/officeDocument/2006/relationships/hyperlink" Id="rId261"/>
    <Relationship TargetMode="External" Target="https://m.edsoo.ru/8866852e" Type="http://schemas.openxmlformats.org/officeDocument/2006/relationships/hyperlink" Id="rId262"/>
    <Relationship TargetMode="External" Target="https://m.edsoo.ru/886687e0" Type="http://schemas.openxmlformats.org/officeDocument/2006/relationships/hyperlink" Id="rId263"/>
    <Relationship TargetMode="External" Target="https://m.edsoo.ru/88668a7e" Type="http://schemas.openxmlformats.org/officeDocument/2006/relationships/hyperlink" Id="rId264"/>
    <Relationship TargetMode="External" Target="https://m.edsoo.ru/88668c4a" Type="http://schemas.openxmlformats.org/officeDocument/2006/relationships/hyperlink" Id="rId265"/>
    <Relationship TargetMode="External" Target="https://m.edsoo.ru/88668d80" Type="http://schemas.openxmlformats.org/officeDocument/2006/relationships/hyperlink" Id="rId266"/>
    <Relationship TargetMode="External" Target="https://m.edsoo.ru/88668e98" Type="http://schemas.openxmlformats.org/officeDocument/2006/relationships/hyperlink" Id="rId267"/>
    <Relationship TargetMode="External" Target="https://m.edsoo.ru/88668fb0" Type="http://schemas.openxmlformats.org/officeDocument/2006/relationships/hyperlink" Id="rId268"/>
    <Relationship TargetMode="External" Target="https://m.edsoo.ru/886690dc" Type="http://schemas.openxmlformats.org/officeDocument/2006/relationships/hyperlink" Id="rId269"/>
    <Relationship TargetMode="External" Target="https://m.edsoo.ru/88669226" Type="http://schemas.openxmlformats.org/officeDocument/2006/relationships/hyperlink" Id="rId270"/>
    <Relationship TargetMode="External" Target="https://m.edsoo.ru/886693a2" Type="http://schemas.openxmlformats.org/officeDocument/2006/relationships/hyperlink" Id="rId271"/>
    <Relationship TargetMode="External" Target="https://m.edsoo.ru/886695b4" Type="http://schemas.openxmlformats.org/officeDocument/2006/relationships/hyperlink" Id="rId272"/>
    <Relationship TargetMode="External" Target="https://m.edsoo.ru/886696ea" Type="http://schemas.openxmlformats.org/officeDocument/2006/relationships/hyperlink" Id="rId273"/>
    <Relationship TargetMode="External" Target="https://m.edsoo.ru/8866980c" Type="http://schemas.openxmlformats.org/officeDocument/2006/relationships/hyperlink" Id="rId274"/>
    <Relationship TargetMode="External" Target="https://m.edsoo.ru/88669938" Type="http://schemas.openxmlformats.org/officeDocument/2006/relationships/hyperlink" Id="rId275"/>
    <Relationship TargetMode="External" Target="https://m.edsoo.ru/88669a6e" Type="http://schemas.openxmlformats.org/officeDocument/2006/relationships/hyperlink" Id="rId276"/>
    <Relationship TargetMode="External" Target="https://m.edsoo.ru/88669cb2" Type="http://schemas.openxmlformats.org/officeDocument/2006/relationships/hyperlink" Id="rId277"/>
    <Relationship TargetMode="External" Target="https://m.edsoo.ru/88669e24" Type="http://schemas.openxmlformats.org/officeDocument/2006/relationships/hyperlink" Id="rId278"/>
    <Relationship TargetMode="External" Target="https://m.edsoo.ru/8866a0c2" Type="http://schemas.openxmlformats.org/officeDocument/2006/relationships/hyperlink" Id="rId279"/>
    <Relationship TargetMode="External" Target="https://m.edsoo.ru/8866a2a2" Type="http://schemas.openxmlformats.org/officeDocument/2006/relationships/hyperlink" Id="rId280"/>
    <Relationship TargetMode="External" Target="https://m.edsoo.ru/8866a3f6" Type="http://schemas.openxmlformats.org/officeDocument/2006/relationships/hyperlink" Id="rId281"/>
    <Relationship TargetMode="External" Target="https://m.edsoo.ru/8866a59a" Type="http://schemas.openxmlformats.org/officeDocument/2006/relationships/hyperlink" Id="rId282"/>
    <Relationship TargetMode="External" Target="https://m.edsoo.ru/8866a73e" Type="http://schemas.openxmlformats.org/officeDocument/2006/relationships/hyperlink" Id="rId283"/>
    <Relationship TargetMode="External" Target="https://m.edsoo.ru/8866a8ba" Type="http://schemas.openxmlformats.org/officeDocument/2006/relationships/hyperlink" Id="rId284"/>
    <Relationship TargetMode="External" Target="https://m.edsoo.ru/8866a9e6" Type="http://schemas.openxmlformats.org/officeDocument/2006/relationships/hyperlink" Id="rId285"/>
    <Relationship TargetMode="External" Target="https://m.edsoo.ru/8866acf2" Type="http://schemas.openxmlformats.org/officeDocument/2006/relationships/hyperlink" Id="rId286"/>
    <Relationship TargetMode="External" Target="https://m.edsoo.ru/8866afd6" Type="http://schemas.openxmlformats.org/officeDocument/2006/relationships/hyperlink" Id="rId287"/>
    <Relationship TargetMode="External" Target="https://m.edsoo.ru/8866b184" Type="http://schemas.openxmlformats.org/officeDocument/2006/relationships/hyperlink" Id="rId288"/>
    <Relationship TargetMode="External" Target="https://m.edsoo.ru/8866b2ba" Type="http://schemas.openxmlformats.org/officeDocument/2006/relationships/hyperlink" Id="rId289"/>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